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F9DE4" w14:textId="77777777" w:rsidR="00FE0B74" w:rsidRPr="00FE0B74" w:rsidRDefault="00FE0B74" w:rsidP="00FE0B74">
      <w:pPr>
        <w:pStyle w:val="20"/>
        <w:shd w:val="clear" w:color="auto" w:fill="auto"/>
        <w:spacing w:before="0" w:after="0" w:line="360" w:lineRule="auto"/>
        <w:ind w:left="-142" w:right="1000"/>
        <w:jc w:val="left"/>
        <w:rPr>
          <w:rFonts w:ascii="Roboto Condensed Light" w:hAnsi="Roboto Condensed Light"/>
          <w:b/>
          <w:sz w:val="24"/>
          <w:szCs w:val="24"/>
          <w:lang w:val="uk-UA"/>
        </w:rPr>
      </w:pPr>
      <w:r w:rsidRPr="00FE0B74">
        <w:rPr>
          <w:rFonts w:ascii="Roboto Condensed Light" w:hAnsi="Roboto Condensed Light"/>
          <w:b/>
          <w:sz w:val="24"/>
          <w:szCs w:val="24"/>
        </w:rPr>
        <w:t xml:space="preserve">Порядок </w:t>
      </w:r>
      <w:proofErr w:type="spellStart"/>
      <w:r w:rsidRPr="00FE0B74">
        <w:rPr>
          <w:rFonts w:ascii="Roboto Condensed Light" w:hAnsi="Roboto Condensed Light"/>
          <w:b/>
          <w:sz w:val="24"/>
          <w:szCs w:val="24"/>
        </w:rPr>
        <w:t>стажування</w:t>
      </w:r>
      <w:proofErr w:type="spellEnd"/>
      <w:r w:rsidRPr="00FE0B74">
        <w:rPr>
          <w:rFonts w:ascii="Roboto Condensed Light" w:hAnsi="Roboto Condensed Light"/>
          <w:b/>
          <w:sz w:val="24"/>
          <w:szCs w:val="24"/>
        </w:rPr>
        <w:t xml:space="preserve"> в </w:t>
      </w:r>
      <w:proofErr w:type="spellStart"/>
      <w:r w:rsidRPr="00FE0B74">
        <w:rPr>
          <w:rFonts w:ascii="Roboto Condensed Light" w:hAnsi="Roboto Condensed Light"/>
          <w:b/>
          <w:sz w:val="24"/>
          <w:szCs w:val="24"/>
        </w:rPr>
        <w:t>апараті</w:t>
      </w:r>
      <w:proofErr w:type="spellEnd"/>
      <w:r w:rsidRPr="00FE0B74">
        <w:rPr>
          <w:rFonts w:ascii="Roboto Condensed Light" w:hAnsi="Roboto Condensed Light"/>
          <w:b/>
          <w:sz w:val="24"/>
          <w:szCs w:val="24"/>
        </w:rPr>
        <w:t xml:space="preserve"> Верховного Суду</w:t>
      </w:r>
      <w:r w:rsidRPr="00FE0B74">
        <w:rPr>
          <w:rFonts w:ascii="Roboto Condensed Light" w:hAnsi="Roboto Condensed Light"/>
          <w:b/>
          <w:sz w:val="24"/>
          <w:szCs w:val="24"/>
          <w:lang w:val="uk-UA"/>
        </w:rPr>
        <w:t xml:space="preserve"> </w:t>
      </w:r>
    </w:p>
    <w:p w14:paraId="3BDC2BD5" w14:textId="77777777" w:rsidR="006B1FBE" w:rsidRPr="00596861" w:rsidRDefault="006B1FBE" w:rsidP="006B1FBE">
      <w:pPr>
        <w:ind w:left="5670"/>
        <w:rPr>
          <w:rFonts w:ascii="Roboto Condensed Light" w:hAnsi="Roboto Condensed Light"/>
          <w:sz w:val="28"/>
          <w:szCs w:val="28"/>
        </w:rPr>
      </w:pPr>
      <w:r w:rsidRPr="00596861">
        <w:rPr>
          <w:rFonts w:ascii="Roboto Condensed Light" w:hAnsi="Roboto Condensed Light"/>
          <w:sz w:val="28"/>
          <w:szCs w:val="28"/>
        </w:rPr>
        <w:t>ЗАТВЕРДЖЕНО</w:t>
      </w:r>
    </w:p>
    <w:p w14:paraId="088A5BAE" w14:textId="77777777" w:rsidR="006B1FBE" w:rsidRDefault="006B1FBE" w:rsidP="006B1FBE">
      <w:pPr>
        <w:ind w:left="5670"/>
        <w:rPr>
          <w:rFonts w:ascii="Roboto Condensed Light" w:hAnsi="Roboto Condensed Light"/>
          <w:sz w:val="28"/>
          <w:szCs w:val="28"/>
        </w:rPr>
      </w:pPr>
      <w:r w:rsidRPr="00596861">
        <w:rPr>
          <w:rFonts w:ascii="Roboto Condensed Light" w:hAnsi="Roboto Condensed Light"/>
          <w:sz w:val="28"/>
          <w:szCs w:val="28"/>
        </w:rPr>
        <w:t xml:space="preserve">Наказ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w:t>
      </w:r>
    </w:p>
    <w:p w14:paraId="3EEBD8C2" w14:textId="77777777" w:rsidR="006B1FBE" w:rsidRPr="00596861" w:rsidRDefault="006B1FBE" w:rsidP="006B1FBE">
      <w:pPr>
        <w:ind w:left="5670"/>
        <w:rPr>
          <w:rFonts w:ascii="Roboto Condensed Light" w:hAnsi="Roboto Condensed Light"/>
          <w:sz w:val="28"/>
          <w:szCs w:val="28"/>
        </w:rPr>
      </w:pPr>
      <w:r w:rsidRPr="00596861">
        <w:rPr>
          <w:rFonts w:ascii="Roboto Condensed Light" w:hAnsi="Roboto Condensed Light"/>
          <w:sz w:val="28"/>
          <w:szCs w:val="28"/>
        </w:rPr>
        <w:t>Верховного Суду</w:t>
      </w:r>
    </w:p>
    <w:p w14:paraId="78E76D4E" w14:textId="77777777" w:rsidR="006B1FBE" w:rsidRDefault="006B1FBE" w:rsidP="006B1FBE">
      <w:pPr>
        <w:ind w:left="5670"/>
        <w:rPr>
          <w:rFonts w:ascii="Roboto Condensed Light" w:hAnsi="Roboto Condensed Light"/>
          <w:sz w:val="28"/>
          <w:szCs w:val="28"/>
        </w:rPr>
      </w:pPr>
      <w:proofErr w:type="spellStart"/>
      <w:r>
        <w:rPr>
          <w:rFonts w:ascii="Roboto Condensed Light" w:hAnsi="Roboto Condensed Light"/>
          <w:sz w:val="28"/>
          <w:szCs w:val="28"/>
        </w:rPr>
        <w:t>в</w:t>
      </w:r>
      <w:r w:rsidRPr="00596861">
        <w:rPr>
          <w:rFonts w:ascii="Roboto Condensed Light" w:hAnsi="Roboto Condensed Light"/>
          <w:sz w:val="28"/>
          <w:szCs w:val="28"/>
        </w:rPr>
        <w:t>ід</w:t>
      </w:r>
      <w:proofErr w:type="spellEnd"/>
      <w:r w:rsidRPr="00596861">
        <w:rPr>
          <w:rFonts w:ascii="Roboto Condensed Light" w:hAnsi="Roboto Condensed Light"/>
          <w:sz w:val="28"/>
          <w:szCs w:val="28"/>
        </w:rPr>
        <w:t xml:space="preserve"> 27.03.2018 р. № 38-ОД</w:t>
      </w:r>
    </w:p>
    <w:p w14:paraId="61593994" w14:textId="77777777" w:rsidR="006B1FBE" w:rsidRDefault="006B1FBE" w:rsidP="006B1FBE">
      <w:pPr>
        <w:ind w:left="5670"/>
        <w:rPr>
          <w:rFonts w:ascii="Roboto Condensed Light" w:hAnsi="Roboto Condensed Light"/>
          <w:sz w:val="28"/>
          <w:szCs w:val="28"/>
        </w:rPr>
      </w:pPr>
    </w:p>
    <w:p w14:paraId="3702C080" w14:textId="750CB692" w:rsidR="006B1FBE" w:rsidRDefault="006B1FBE" w:rsidP="006B1FBE">
      <w:pPr>
        <w:ind w:left="5670"/>
        <w:rPr>
          <w:rFonts w:ascii="Roboto Condensed Light" w:hAnsi="Roboto Condensed Light"/>
          <w:sz w:val="28"/>
          <w:szCs w:val="28"/>
        </w:rPr>
      </w:pPr>
      <w:r>
        <w:rPr>
          <w:rFonts w:ascii="Roboto Condensed Light" w:hAnsi="Roboto Condensed Light"/>
          <w:sz w:val="28"/>
          <w:szCs w:val="28"/>
        </w:rPr>
        <w:t xml:space="preserve">(у </w:t>
      </w:r>
      <w:proofErr w:type="spellStart"/>
      <w:r>
        <w:rPr>
          <w:rFonts w:ascii="Roboto Condensed Light" w:hAnsi="Roboto Condensed Light"/>
          <w:sz w:val="28"/>
          <w:szCs w:val="28"/>
        </w:rPr>
        <w:t>редакції</w:t>
      </w:r>
      <w:proofErr w:type="spellEnd"/>
      <w:r>
        <w:rPr>
          <w:rFonts w:ascii="Roboto Condensed Light" w:hAnsi="Roboto Condensed Light"/>
          <w:sz w:val="28"/>
          <w:szCs w:val="28"/>
        </w:rPr>
        <w:t xml:space="preserve"> наказу </w:t>
      </w:r>
      <w:proofErr w:type="spellStart"/>
      <w:r>
        <w:rPr>
          <w:rFonts w:ascii="Roboto Condensed Light" w:hAnsi="Roboto Condensed Light"/>
          <w:sz w:val="28"/>
          <w:szCs w:val="28"/>
        </w:rPr>
        <w:t>керівника</w:t>
      </w:r>
      <w:proofErr w:type="spellEnd"/>
      <w:r>
        <w:rPr>
          <w:rFonts w:ascii="Roboto Condensed Light" w:hAnsi="Roboto Condensed Light"/>
          <w:sz w:val="28"/>
          <w:szCs w:val="28"/>
        </w:rPr>
        <w:t xml:space="preserve"> </w:t>
      </w:r>
      <w:proofErr w:type="spellStart"/>
      <w:r>
        <w:rPr>
          <w:rFonts w:ascii="Roboto Condensed Light" w:hAnsi="Roboto Condensed Light"/>
          <w:sz w:val="28"/>
          <w:szCs w:val="28"/>
        </w:rPr>
        <w:t>апарату</w:t>
      </w:r>
      <w:proofErr w:type="spellEnd"/>
      <w:r>
        <w:rPr>
          <w:rFonts w:ascii="Roboto Condensed Light" w:hAnsi="Roboto Condensed Light"/>
          <w:sz w:val="28"/>
          <w:szCs w:val="28"/>
        </w:rPr>
        <w:t xml:space="preserve"> Верховного Суду </w:t>
      </w:r>
    </w:p>
    <w:p w14:paraId="7F9FD140" w14:textId="77777777" w:rsidR="006B1FBE" w:rsidRPr="00596861" w:rsidRDefault="006B1FBE" w:rsidP="006B1FBE">
      <w:pPr>
        <w:ind w:left="5670"/>
        <w:rPr>
          <w:rFonts w:ascii="Roboto Condensed Light" w:hAnsi="Roboto Condensed Light"/>
          <w:sz w:val="28"/>
          <w:szCs w:val="28"/>
        </w:rPr>
      </w:pPr>
      <w:proofErr w:type="spellStart"/>
      <w:r>
        <w:rPr>
          <w:rFonts w:ascii="Roboto Condensed Light" w:hAnsi="Roboto Condensed Light"/>
          <w:sz w:val="28"/>
          <w:szCs w:val="28"/>
        </w:rPr>
        <w:t>від</w:t>
      </w:r>
      <w:proofErr w:type="spellEnd"/>
      <w:r>
        <w:rPr>
          <w:rFonts w:ascii="Roboto Condensed Light" w:hAnsi="Roboto Condensed Light"/>
          <w:sz w:val="28"/>
          <w:szCs w:val="28"/>
        </w:rPr>
        <w:t xml:space="preserve"> 24.04.2019 р. № 66-ОД)</w:t>
      </w:r>
    </w:p>
    <w:p w14:paraId="6FD54D3E" w14:textId="77777777" w:rsidR="006B1FBE" w:rsidRPr="00596861" w:rsidRDefault="006B1FBE" w:rsidP="006B1FBE">
      <w:pPr>
        <w:ind w:firstLine="567"/>
        <w:rPr>
          <w:rFonts w:ascii="Roboto Condensed Light" w:hAnsi="Roboto Condensed Light"/>
          <w:sz w:val="28"/>
          <w:szCs w:val="28"/>
        </w:rPr>
      </w:pPr>
    </w:p>
    <w:p w14:paraId="6501454C" w14:textId="77777777" w:rsidR="006B1FBE" w:rsidRPr="0041346A" w:rsidRDefault="006B1FBE" w:rsidP="006B1FBE">
      <w:pPr>
        <w:ind w:firstLine="567"/>
        <w:jc w:val="center"/>
        <w:rPr>
          <w:rFonts w:ascii="Roboto Condensed Light" w:hAnsi="Roboto Condensed Light"/>
          <w:b/>
          <w:sz w:val="28"/>
          <w:szCs w:val="28"/>
        </w:rPr>
      </w:pPr>
      <w:r w:rsidRPr="0041346A">
        <w:rPr>
          <w:rFonts w:ascii="Roboto Condensed Light" w:hAnsi="Roboto Condensed Light"/>
          <w:b/>
          <w:sz w:val="28"/>
          <w:szCs w:val="28"/>
        </w:rPr>
        <w:t>ПОРЯДОК</w:t>
      </w:r>
    </w:p>
    <w:p w14:paraId="7CCC6586" w14:textId="77777777" w:rsidR="006B1FBE" w:rsidRPr="0041346A" w:rsidRDefault="006B1FBE" w:rsidP="006B1FBE">
      <w:pPr>
        <w:ind w:firstLine="567"/>
        <w:jc w:val="center"/>
        <w:rPr>
          <w:rFonts w:ascii="Roboto Condensed Light" w:hAnsi="Roboto Condensed Light"/>
          <w:b/>
          <w:sz w:val="28"/>
          <w:szCs w:val="28"/>
        </w:rPr>
      </w:pPr>
      <w:proofErr w:type="spellStart"/>
      <w:r w:rsidRPr="0041346A">
        <w:rPr>
          <w:rFonts w:ascii="Roboto Condensed Light" w:hAnsi="Roboto Condensed Light"/>
          <w:b/>
          <w:sz w:val="28"/>
          <w:szCs w:val="28"/>
        </w:rPr>
        <w:t>стажування</w:t>
      </w:r>
      <w:proofErr w:type="spellEnd"/>
      <w:r w:rsidRPr="0041346A">
        <w:rPr>
          <w:rFonts w:ascii="Roboto Condensed Light" w:hAnsi="Roboto Condensed Light"/>
          <w:b/>
          <w:sz w:val="28"/>
          <w:szCs w:val="28"/>
        </w:rPr>
        <w:t xml:space="preserve"> в </w:t>
      </w:r>
      <w:proofErr w:type="spellStart"/>
      <w:r w:rsidRPr="0041346A">
        <w:rPr>
          <w:rFonts w:ascii="Roboto Condensed Light" w:hAnsi="Roboto Condensed Light"/>
          <w:b/>
          <w:sz w:val="28"/>
          <w:szCs w:val="28"/>
        </w:rPr>
        <w:t>апараті</w:t>
      </w:r>
      <w:proofErr w:type="spellEnd"/>
      <w:r w:rsidRPr="0041346A">
        <w:rPr>
          <w:rFonts w:ascii="Roboto Condensed Light" w:hAnsi="Roboto Condensed Light"/>
          <w:b/>
          <w:sz w:val="28"/>
          <w:szCs w:val="28"/>
        </w:rPr>
        <w:t xml:space="preserve"> Верховного Суду</w:t>
      </w:r>
    </w:p>
    <w:p w14:paraId="1BAD72A5" w14:textId="77777777" w:rsidR="006B1FBE" w:rsidRPr="00596861" w:rsidRDefault="006B1FBE" w:rsidP="006B1FBE">
      <w:pPr>
        <w:ind w:firstLine="567"/>
        <w:rPr>
          <w:rFonts w:ascii="Roboto Condensed Light" w:hAnsi="Roboto Condensed Light"/>
          <w:sz w:val="28"/>
          <w:szCs w:val="28"/>
        </w:rPr>
      </w:pPr>
      <w:r w:rsidRPr="00596861">
        <w:rPr>
          <w:rFonts w:ascii="Roboto Condensed Light" w:hAnsi="Roboto Condensed Light"/>
          <w:sz w:val="28"/>
          <w:szCs w:val="28"/>
        </w:rPr>
        <w:t>1.</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Цей</w:t>
      </w:r>
      <w:proofErr w:type="spellEnd"/>
      <w:r w:rsidRPr="00596861">
        <w:rPr>
          <w:rFonts w:ascii="Roboto Condensed Light" w:hAnsi="Roboto Condensed Light"/>
          <w:sz w:val="28"/>
          <w:szCs w:val="28"/>
        </w:rPr>
        <w:t xml:space="preserve"> Порядок </w:t>
      </w:r>
      <w:proofErr w:type="spellStart"/>
      <w:r w:rsidRPr="00596861">
        <w:rPr>
          <w:rFonts w:ascii="Roboto Condensed Light" w:hAnsi="Roboto Condensed Light"/>
          <w:sz w:val="28"/>
          <w:szCs w:val="28"/>
        </w:rPr>
        <w:t>визначає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загальні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положення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щодо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організації</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апараті</w:t>
      </w:r>
      <w:proofErr w:type="spellEnd"/>
      <w:r w:rsidRPr="00596861">
        <w:rPr>
          <w:rFonts w:ascii="Roboto Condensed Light" w:hAnsi="Roboto Condensed Light"/>
          <w:sz w:val="28"/>
          <w:szCs w:val="28"/>
        </w:rPr>
        <w:t xml:space="preserve"> Верховного Суду (</w:t>
      </w:r>
      <w:proofErr w:type="spellStart"/>
      <w:r w:rsidRPr="00596861">
        <w:rPr>
          <w:rFonts w:ascii="Roboto Condensed Light" w:hAnsi="Roboto Condensed Light"/>
          <w:sz w:val="28"/>
          <w:szCs w:val="28"/>
        </w:rPr>
        <w:t>далі</w:t>
      </w:r>
      <w:proofErr w:type="spellEnd"/>
      <w:r w:rsidRPr="00596861">
        <w:rPr>
          <w:rFonts w:ascii="Roboto Condensed Light" w:hAnsi="Roboto Condensed Light"/>
          <w:sz w:val="28"/>
          <w:szCs w:val="28"/>
        </w:rPr>
        <w:t xml:space="preserve"> - Суд) з метою </w:t>
      </w:r>
      <w:proofErr w:type="spellStart"/>
      <w:r w:rsidRPr="00596861">
        <w:rPr>
          <w:rFonts w:ascii="Roboto Condensed Light" w:hAnsi="Roboto Condensed Light"/>
          <w:sz w:val="28"/>
          <w:szCs w:val="28"/>
        </w:rPr>
        <w:t>професійного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розвитку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ознайомлення</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діяльністю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набуття</w:t>
      </w:r>
      <w:proofErr w:type="spellEnd"/>
      <w:r w:rsidRPr="00596861">
        <w:rPr>
          <w:rFonts w:ascii="Roboto Condensed Light" w:hAnsi="Roboto Condensed Light"/>
          <w:sz w:val="28"/>
          <w:szCs w:val="28"/>
        </w:rPr>
        <w:t xml:space="preserve"> практичного </w:t>
      </w:r>
      <w:proofErr w:type="spellStart"/>
      <w:r w:rsidRPr="00596861">
        <w:rPr>
          <w:rFonts w:ascii="Roboto Condensed Light" w:hAnsi="Roboto Condensed Light"/>
          <w:sz w:val="28"/>
          <w:szCs w:val="28"/>
        </w:rPr>
        <w:t>досвіду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перевірки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фахового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рівня</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ділових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якостей</w:t>
      </w:r>
      <w:proofErr w:type="spellEnd"/>
      <w:r w:rsidRPr="00596861">
        <w:rPr>
          <w:rFonts w:ascii="Roboto Condensed Light" w:hAnsi="Roboto Condensed Light"/>
          <w:sz w:val="28"/>
          <w:szCs w:val="28"/>
        </w:rPr>
        <w:t xml:space="preserve"> у </w:t>
      </w:r>
      <w:proofErr w:type="spellStart"/>
      <w:r w:rsidRPr="00596861">
        <w:rPr>
          <w:rFonts w:ascii="Roboto Condensed Light" w:hAnsi="Roboto Condensed Light"/>
          <w:sz w:val="28"/>
          <w:szCs w:val="28"/>
        </w:rPr>
        <w:t>галузі</w:t>
      </w:r>
      <w:proofErr w:type="spellEnd"/>
      <w:r w:rsidRPr="00596861">
        <w:rPr>
          <w:rFonts w:ascii="Roboto Condensed Light" w:hAnsi="Roboto Condensed Light"/>
          <w:sz w:val="28"/>
          <w:szCs w:val="28"/>
        </w:rPr>
        <w:t xml:space="preserve"> права й </w:t>
      </w:r>
      <w:proofErr w:type="spellStart"/>
      <w:r w:rsidRPr="00596861">
        <w:rPr>
          <w:rFonts w:ascii="Roboto Condensed Light" w:hAnsi="Roboto Condensed Light"/>
          <w:sz w:val="28"/>
          <w:szCs w:val="28"/>
        </w:rPr>
        <w:t>державної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підтримання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зв'язку</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академічним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світом</w:t>
      </w:r>
      <w:proofErr w:type="spellEnd"/>
      <w:r w:rsidRPr="00596861">
        <w:rPr>
          <w:rFonts w:ascii="Roboto Condensed Light" w:hAnsi="Roboto Condensed Light"/>
          <w:sz w:val="28"/>
          <w:szCs w:val="28"/>
        </w:rPr>
        <w:t>:</w:t>
      </w:r>
    </w:p>
    <w:p w14:paraId="6813DA0A"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державних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службовців</w:t>
      </w:r>
      <w:proofErr w:type="spellEnd"/>
      <w:r w:rsidRPr="00596861">
        <w:rPr>
          <w:rFonts w:ascii="Roboto Condensed Light" w:hAnsi="Roboto Condensed Light"/>
          <w:sz w:val="28"/>
          <w:szCs w:val="28"/>
        </w:rPr>
        <w:t>;</w:t>
      </w:r>
    </w:p>
    <w:p w14:paraId="5CA09104"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осіб</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претендують</w:t>
      </w:r>
      <w:proofErr w:type="spellEnd"/>
      <w:r w:rsidRPr="00596861">
        <w:rPr>
          <w:rFonts w:ascii="Roboto Condensed Light" w:hAnsi="Roboto Condensed Light"/>
          <w:sz w:val="28"/>
          <w:szCs w:val="28"/>
        </w:rPr>
        <w:t xml:space="preserve"> </w:t>
      </w:r>
      <w:proofErr w:type="gramStart"/>
      <w:r w:rsidRPr="00596861">
        <w:rPr>
          <w:rFonts w:ascii="Roboto Condensed Light" w:hAnsi="Roboto Condensed Light"/>
          <w:sz w:val="28"/>
          <w:szCs w:val="28"/>
        </w:rPr>
        <w:t>на посаду</w:t>
      </w:r>
      <w:proofErr w:type="gram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помічника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судді</w:t>
      </w:r>
      <w:proofErr w:type="spellEnd"/>
      <w:r w:rsidRPr="00596861">
        <w:rPr>
          <w:rFonts w:ascii="Roboto Condensed Light" w:hAnsi="Roboto Condensed Light"/>
          <w:sz w:val="28"/>
          <w:szCs w:val="28"/>
        </w:rPr>
        <w:t>;</w:t>
      </w:r>
    </w:p>
    <w:p w14:paraId="16E82910"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громадян</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із</w:t>
      </w:r>
      <w:proofErr w:type="spellEnd"/>
      <w:r w:rsidRPr="00596861">
        <w:rPr>
          <w:rFonts w:ascii="Roboto Condensed Light" w:hAnsi="Roboto Condensed Light"/>
          <w:sz w:val="28"/>
          <w:szCs w:val="28"/>
        </w:rPr>
        <w:t xml:space="preserve"> числа </w:t>
      </w:r>
      <w:proofErr w:type="spellStart"/>
      <w:r w:rsidRPr="00596861">
        <w:rPr>
          <w:rFonts w:ascii="Roboto Condensed Light" w:hAnsi="Roboto Condensed Light"/>
          <w:sz w:val="28"/>
          <w:szCs w:val="28"/>
        </w:rPr>
        <w:t>молоді</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інших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осіб</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які</w:t>
      </w:r>
      <w:proofErr w:type="spellEnd"/>
      <w:r w:rsidRPr="00596861">
        <w:rPr>
          <w:rFonts w:ascii="Roboto Condensed Light" w:hAnsi="Roboto Condensed Light"/>
          <w:sz w:val="28"/>
          <w:szCs w:val="28"/>
        </w:rPr>
        <w:t xml:space="preserve"> не </w:t>
      </w:r>
      <w:proofErr w:type="spellStart"/>
      <w:r w:rsidRPr="00596861">
        <w:rPr>
          <w:rFonts w:ascii="Roboto Condensed Light" w:hAnsi="Roboto Condensed Light"/>
          <w:sz w:val="28"/>
          <w:szCs w:val="28"/>
        </w:rPr>
        <w:t>перебувають</w:t>
      </w:r>
      <w:proofErr w:type="spellEnd"/>
      <w:r w:rsidRPr="00596861">
        <w:rPr>
          <w:rFonts w:ascii="Roboto Condensed Light" w:hAnsi="Roboto Condensed Light"/>
          <w:sz w:val="28"/>
          <w:szCs w:val="28"/>
        </w:rPr>
        <w:t xml:space="preserve"> на посадах </w:t>
      </w:r>
      <w:proofErr w:type="spellStart"/>
      <w:r w:rsidRPr="00596861">
        <w:rPr>
          <w:rFonts w:ascii="Roboto Condensed Light" w:hAnsi="Roboto Condensed Light"/>
          <w:sz w:val="28"/>
          <w:szCs w:val="28"/>
        </w:rPr>
        <w:t>державної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служби</w:t>
      </w:r>
      <w:proofErr w:type="spellEnd"/>
      <w:r w:rsidRPr="00596861">
        <w:rPr>
          <w:rFonts w:ascii="Roboto Condensed Light" w:hAnsi="Roboto Condensed Light"/>
          <w:sz w:val="28"/>
          <w:szCs w:val="28"/>
        </w:rPr>
        <w:t xml:space="preserve">, у тому </w:t>
      </w:r>
      <w:proofErr w:type="spellStart"/>
      <w:r w:rsidRPr="00596861">
        <w:rPr>
          <w:rFonts w:ascii="Roboto Condensed Light" w:hAnsi="Roboto Condensed Light"/>
          <w:sz w:val="28"/>
          <w:szCs w:val="28"/>
        </w:rPr>
        <w:t>числі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здобувачів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першого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бакалаврського</w:t>
      </w:r>
      <w:proofErr w:type="spellEnd"/>
      <w:r w:rsidRPr="00596861">
        <w:rPr>
          <w:rFonts w:ascii="Roboto Condensed Light" w:hAnsi="Roboto Condensed Light"/>
          <w:sz w:val="28"/>
          <w:szCs w:val="28"/>
        </w:rPr>
        <w:t>), другого (</w:t>
      </w:r>
      <w:proofErr w:type="spellStart"/>
      <w:r w:rsidRPr="00596861">
        <w:rPr>
          <w:rFonts w:ascii="Roboto Condensed Light" w:hAnsi="Roboto Condensed Light"/>
          <w:sz w:val="28"/>
          <w:szCs w:val="28"/>
        </w:rPr>
        <w:t>магістерського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третього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освітньо-наукового</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наукового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рівнів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вищої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освіти</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галузі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знань</w:t>
      </w:r>
      <w:proofErr w:type="spellEnd"/>
      <w:r w:rsidRPr="00596861">
        <w:rPr>
          <w:rFonts w:ascii="Roboto Condensed Light" w:hAnsi="Roboto Condensed Light"/>
          <w:sz w:val="28"/>
          <w:szCs w:val="28"/>
        </w:rPr>
        <w:t xml:space="preserve"> «Право» за </w:t>
      </w:r>
      <w:proofErr w:type="spellStart"/>
      <w:r w:rsidRPr="00596861">
        <w:rPr>
          <w:rFonts w:ascii="Roboto Condensed Light" w:hAnsi="Roboto Condensed Light"/>
          <w:sz w:val="28"/>
          <w:szCs w:val="28"/>
        </w:rPr>
        <w:t>спеціальністю</w:t>
      </w:r>
      <w:proofErr w:type="spellEnd"/>
      <w:r w:rsidRPr="00596861">
        <w:rPr>
          <w:rFonts w:ascii="Roboto Condensed Light" w:hAnsi="Roboto Condensed Light"/>
          <w:sz w:val="28"/>
          <w:szCs w:val="28"/>
        </w:rPr>
        <w:t xml:space="preserve"> «Право» та в </w:t>
      </w:r>
      <w:proofErr w:type="spellStart"/>
      <w:r w:rsidRPr="00596861">
        <w:rPr>
          <w:rFonts w:ascii="Roboto Condensed Light" w:hAnsi="Roboto Condensed Light"/>
          <w:sz w:val="28"/>
          <w:szCs w:val="28"/>
        </w:rPr>
        <w:t>галузі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Міжнародні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відносини</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спеціальністю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Міжнародне</w:t>
      </w:r>
      <w:proofErr w:type="spellEnd"/>
      <w:r w:rsidRPr="00596861">
        <w:rPr>
          <w:rFonts w:ascii="Roboto Condensed Light" w:hAnsi="Roboto Condensed Light"/>
          <w:sz w:val="28"/>
          <w:szCs w:val="28"/>
        </w:rPr>
        <w:t xml:space="preserve"> право» в закладах </w:t>
      </w:r>
      <w:proofErr w:type="spellStart"/>
      <w:r w:rsidRPr="00596861">
        <w:rPr>
          <w:rFonts w:ascii="Roboto Condensed Light" w:hAnsi="Roboto Condensed Light"/>
          <w:sz w:val="28"/>
          <w:szCs w:val="28"/>
        </w:rPr>
        <w:t>вищої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освіти</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наукових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установах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із</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якими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Верховним</w:t>
      </w:r>
      <w:proofErr w:type="spellEnd"/>
      <w:r w:rsidRPr="00596861">
        <w:rPr>
          <w:rFonts w:ascii="Roboto Condensed Light" w:hAnsi="Roboto Condensed Light"/>
          <w:sz w:val="28"/>
          <w:szCs w:val="28"/>
        </w:rPr>
        <w:t xml:space="preserve"> Судом </w:t>
      </w:r>
      <w:proofErr w:type="spellStart"/>
      <w:r w:rsidRPr="00596861">
        <w:rPr>
          <w:rFonts w:ascii="Roboto Condensed Light" w:hAnsi="Roboto Condensed Light"/>
          <w:sz w:val="28"/>
          <w:szCs w:val="28"/>
        </w:rPr>
        <w:t>укладено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відповідні</w:t>
      </w:r>
      <w:proofErr w:type="spellEnd"/>
      <w:r w:rsidRPr="00596861">
        <w:rPr>
          <w:rFonts w:ascii="Roboto Condensed Light" w:hAnsi="Roboto Condensed Light"/>
          <w:sz w:val="28"/>
          <w:szCs w:val="28"/>
        </w:rPr>
        <w:t xml:space="preserve"> договори про </w:t>
      </w:r>
      <w:proofErr w:type="spellStart"/>
      <w:r w:rsidRPr="00596861">
        <w:rPr>
          <w:rFonts w:ascii="Roboto Condensed Light" w:hAnsi="Roboto Condensed Light"/>
          <w:sz w:val="28"/>
          <w:szCs w:val="28"/>
        </w:rPr>
        <w:t>співпрацю</w:t>
      </w:r>
      <w:proofErr w:type="spellEnd"/>
      <w:r w:rsidRPr="00596861">
        <w:rPr>
          <w:rFonts w:ascii="Roboto Condensed Light" w:hAnsi="Roboto Condensed Light"/>
          <w:sz w:val="28"/>
          <w:szCs w:val="28"/>
        </w:rPr>
        <w:t>.</w:t>
      </w:r>
    </w:p>
    <w:p w14:paraId="637BFFC9" w14:textId="77777777" w:rsidR="006B1FBE" w:rsidRPr="00225E1F" w:rsidRDefault="006B1FBE" w:rsidP="006B1FBE">
      <w:pPr>
        <w:spacing w:after="120"/>
        <w:ind w:firstLine="567"/>
        <w:rPr>
          <w:rFonts w:ascii="Roboto Condensed Light" w:hAnsi="Roboto Condensed Light"/>
          <w:i/>
          <w:spacing w:val="-8"/>
          <w:sz w:val="28"/>
          <w:szCs w:val="28"/>
        </w:rPr>
      </w:pPr>
      <w:r w:rsidRPr="00225E1F">
        <w:rPr>
          <w:rFonts w:ascii="Roboto Condensed Light" w:hAnsi="Roboto Condensed Light"/>
          <w:i/>
          <w:spacing w:val="-8"/>
          <w:sz w:val="28"/>
          <w:szCs w:val="28"/>
        </w:rPr>
        <w:t xml:space="preserve">(абзац </w:t>
      </w:r>
      <w:proofErr w:type="spellStart"/>
      <w:r w:rsidRPr="00225E1F">
        <w:rPr>
          <w:rFonts w:ascii="Roboto Condensed Light" w:hAnsi="Roboto Condensed Light"/>
          <w:i/>
          <w:spacing w:val="-8"/>
          <w:sz w:val="28"/>
          <w:szCs w:val="28"/>
        </w:rPr>
        <w:t>четвертий</w:t>
      </w:r>
      <w:proofErr w:type="spellEnd"/>
      <w:r w:rsidRPr="00225E1F">
        <w:rPr>
          <w:rFonts w:ascii="Roboto Condensed Light" w:hAnsi="Roboto Condensed Light"/>
          <w:i/>
          <w:spacing w:val="-8"/>
          <w:sz w:val="28"/>
          <w:szCs w:val="28"/>
        </w:rPr>
        <w:t xml:space="preserve"> пункту 1 </w:t>
      </w:r>
      <w:proofErr w:type="spellStart"/>
      <w:r w:rsidRPr="00225E1F">
        <w:rPr>
          <w:rFonts w:ascii="Roboto Condensed Light" w:hAnsi="Roboto Condensed Light"/>
          <w:i/>
          <w:spacing w:val="-8"/>
          <w:sz w:val="28"/>
          <w:szCs w:val="28"/>
        </w:rPr>
        <w:t>цього</w:t>
      </w:r>
      <w:proofErr w:type="spellEnd"/>
      <w:r w:rsidRPr="00225E1F">
        <w:rPr>
          <w:rFonts w:ascii="Roboto Condensed Light" w:hAnsi="Roboto Condensed Light"/>
          <w:i/>
          <w:spacing w:val="-8"/>
          <w:sz w:val="28"/>
          <w:szCs w:val="28"/>
        </w:rPr>
        <w:t xml:space="preserve"> Порядку в </w:t>
      </w:r>
      <w:proofErr w:type="spellStart"/>
      <w:r w:rsidRPr="00225E1F">
        <w:rPr>
          <w:rFonts w:ascii="Roboto Condensed Light" w:hAnsi="Roboto Condensed Light"/>
          <w:i/>
          <w:spacing w:val="-8"/>
          <w:sz w:val="28"/>
          <w:szCs w:val="28"/>
        </w:rPr>
        <w:t>редакції</w:t>
      </w:r>
      <w:proofErr w:type="spellEnd"/>
      <w:r w:rsidRPr="00225E1F">
        <w:rPr>
          <w:rFonts w:ascii="Roboto Condensed Light" w:hAnsi="Roboto Condensed Light"/>
          <w:i/>
          <w:spacing w:val="-8"/>
          <w:sz w:val="28"/>
          <w:szCs w:val="28"/>
        </w:rPr>
        <w:t xml:space="preserve"> наказу </w:t>
      </w:r>
      <w:proofErr w:type="spellStart"/>
      <w:r w:rsidRPr="00225E1F">
        <w:rPr>
          <w:rFonts w:ascii="Roboto Condensed Light" w:hAnsi="Roboto Condensed Light"/>
          <w:i/>
          <w:spacing w:val="-8"/>
          <w:sz w:val="28"/>
          <w:szCs w:val="28"/>
        </w:rPr>
        <w:t>від</w:t>
      </w:r>
      <w:proofErr w:type="spellEnd"/>
      <w:r w:rsidRPr="00225E1F">
        <w:rPr>
          <w:rFonts w:ascii="Roboto Condensed Light" w:hAnsi="Roboto Condensed Light"/>
          <w:i/>
          <w:spacing w:val="-8"/>
          <w:sz w:val="28"/>
          <w:szCs w:val="28"/>
        </w:rPr>
        <w:t xml:space="preserve"> 24.04.2019 № 66-ОД)</w:t>
      </w:r>
    </w:p>
    <w:p w14:paraId="2710ABF8"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lastRenderedPageBreak/>
        <w:t>2.</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державних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службовців</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апараті</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здійснюється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відповідно</w:t>
      </w:r>
      <w:proofErr w:type="spellEnd"/>
      <w:r w:rsidRPr="00596861">
        <w:rPr>
          <w:rFonts w:ascii="Roboto Condensed Light" w:hAnsi="Roboto Condensed Light"/>
          <w:sz w:val="28"/>
          <w:szCs w:val="28"/>
        </w:rPr>
        <w:t xml:space="preserve"> до </w:t>
      </w:r>
      <w:proofErr w:type="spellStart"/>
      <w:r w:rsidRPr="00596861">
        <w:rPr>
          <w:rFonts w:ascii="Roboto Condensed Light" w:hAnsi="Roboto Condensed Light"/>
          <w:sz w:val="28"/>
          <w:szCs w:val="28"/>
        </w:rPr>
        <w:t>положень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частини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восьмої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статті</w:t>
      </w:r>
      <w:proofErr w:type="spellEnd"/>
      <w:r w:rsidRPr="00596861">
        <w:rPr>
          <w:rFonts w:ascii="Roboto Condensed Light" w:hAnsi="Roboto Condensed Light"/>
          <w:sz w:val="28"/>
          <w:szCs w:val="28"/>
        </w:rPr>
        <w:t xml:space="preserve"> 48 Закону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державну</w:t>
      </w:r>
      <w:proofErr w:type="spellEnd"/>
      <w:r w:rsidRPr="00596861">
        <w:rPr>
          <w:rFonts w:ascii="Roboto Condensed Light" w:hAnsi="Roboto Condensed Light"/>
          <w:sz w:val="28"/>
          <w:szCs w:val="28"/>
        </w:rPr>
        <w:t xml:space="preserve"> службу» та Порядку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державних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службовців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затвердженого</w:t>
      </w:r>
      <w:proofErr w:type="spellEnd"/>
      <w:r w:rsidRPr="00596861">
        <w:rPr>
          <w:rFonts w:ascii="Roboto Condensed Light" w:hAnsi="Roboto Condensed Light"/>
          <w:sz w:val="28"/>
          <w:szCs w:val="28"/>
        </w:rPr>
        <w:t xml:space="preserve"> наказом </w:t>
      </w:r>
      <w:proofErr w:type="spellStart"/>
      <w:r w:rsidRPr="00596861">
        <w:rPr>
          <w:rFonts w:ascii="Roboto Condensed Light" w:hAnsi="Roboto Condensed Light"/>
          <w:sz w:val="28"/>
          <w:szCs w:val="28"/>
        </w:rPr>
        <w:t>Національного</w:t>
      </w:r>
      <w:proofErr w:type="spellEnd"/>
      <w:r w:rsidRPr="00596861">
        <w:rPr>
          <w:rFonts w:ascii="Roboto Condensed Light" w:hAnsi="Roboto Condensed Light"/>
          <w:sz w:val="28"/>
          <w:szCs w:val="28"/>
        </w:rPr>
        <w:t xml:space="preserve"> агентства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питань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державної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w:t>
      </w:r>
      <w:proofErr w:type="spellEnd"/>
      <w:r w:rsidRPr="00596861">
        <w:rPr>
          <w:rFonts w:ascii="Roboto Condensed Light" w:hAnsi="Roboto Condensed Light"/>
          <w:sz w:val="28"/>
          <w:szCs w:val="28"/>
        </w:rPr>
        <w:t xml:space="preserve"> 3 </w:t>
      </w:r>
      <w:proofErr w:type="spellStart"/>
      <w:r w:rsidRPr="00596861">
        <w:rPr>
          <w:rFonts w:ascii="Roboto Condensed Light" w:hAnsi="Roboto Condensed Light"/>
          <w:sz w:val="28"/>
          <w:szCs w:val="28"/>
        </w:rPr>
        <w:t>березня</w:t>
      </w:r>
      <w:proofErr w:type="spellEnd"/>
      <w:r w:rsidRPr="00596861">
        <w:rPr>
          <w:rFonts w:ascii="Roboto Condensed Light" w:hAnsi="Roboto Condensed Light"/>
          <w:sz w:val="28"/>
          <w:szCs w:val="28"/>
        </w:rPr>
        <w:t xml:space="preserve"> 2016 року № 48.</w:t>
      </w:r>
    </w:p>
    <w:p w14:paraId="45A21CCA"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3.</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Відбір</w:t>
      </w:r>
      <w:proofErr w:type="spellEnd"/>
      <w:r w:rsidRPr="00596861">
        <w:rPr>
          <w:rFonts w:ascii="Roboto Condensed Light" w:hAnsi="Roboto Condensed Light"/>
          <w:sz w:val="28"/>
          <w:szCs w:val="28"/>
        </w:rPr>
        <w:t xml:space="preserve"> кандидата для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посаді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помічника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судді</w:t>
      </w:r>
      <w:proofErr w:type="spellEnd"/>
      <w:r w:rsidRPr="00596861">
        <w:rPr>
          <w:rFonts w:ascii="Roboto Condensed Light" w:hAnsi="Roboto Condensed Light"/>
          <w:sz w:val="28"/>
          <w:szCs w:val="28"/>
        </w:rPr>
        <w:t xml:space="preserve"> проводиться </w:t>
      </w:r>
      <w:proofErr w:type="spellStart"/>
      <w:r w:rsidRPr="00596861">
        <w:rPr>
          <w:rFonts w:ascii="Roboto Condensed Light" w:hAnsi="Roboto Condensed Light"/>
          <w:sz w:val="28"/>
          <w:szCs w:val="28"/>
        </w:rPr>
        <w:t>суддею</w:t>
      </w:r>
      <w:proofErr w:type="spellEnd"/>
      <w:r w:rsidRPr="00596861">
        <w:rPr>
          <w:rFonts w:ascii="Roboto Condensed Light" w:hAnsi="Roboto Condensed Light"/>
          <w:sz w:val="28"/>
          <w:szCs w:val="28"/>
        </w:rPr>
        <w:t xml:space="preserve"> Суду з </w:t>
      </w:r>
      <w:proofErr w:type="spellStart"/>
      <w:r w:rsidRPr="00596861">
        <w:rPr>
          <w:rFonts w:ascii="Roboto Condensed Light" w:hAnsi="Roboto Condensed Light"/>
          <w:sz w:val="28"/>
          <w:szCs w:val="28"/>
        </w:rPr>
        <w:t>урахуванням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вимог</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статті</w:t>
      </w:r>
      <w:proofErr w:type="spellEnd"/>
      <w:r w:rsidRPr="00596861">
        <w:rPr>
          <w:rFonts w:ascii="Roboto Condensed Light" w:hAnsi="Roboto Condensed Light"/>
          <w:sz w:val="28"/>
          <w:szCs w:val="28"/>
        </w:rPr>
        <w:t xml:space="preserve"> 157 Закону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судоустрій</w:t>
      </w:r>
      <w:proofErr w:type="spellEnd"/>
      <w:r w:rsidRPr="00596861">
        <w:rPr>
          <w:rFonts w:ascii="Roboto Condensed Light" w:hAnsi="Roboto Condensed Light"/>
          <w:sz w:val="28"/>
          <w:szCs w:val="28"/>
        </w:rPr>
        <w:t xml:space="preserve"> і статус </w:t>
      </w:r>
      <w:proofErr w:type="spellStart"/>
      <w:r w:rsidRPr="00596861">
        <w:rPr>
          <w:rFonts w:ascii="Roboto Condensed Light" w:hAnsi="Roboto Condensed Light"/>
          <w:sz w:val="28"/>
          <w:szCs w:val="28"/>
        </w:rPr>
        <w:t>суддів</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Положення</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помічника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судді</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загальної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юрисдикції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затвердженого</w:t>
      </w:r>
      <w:proofErr w:type="spellEnd"/>
      <w:r w:rsidRPr="00596861">
        <w:rPr>
          <w:rFonts w:ascii="Roboto Condensed Light" w:hAnsi="Roboto Condensed Light"/>
          <w:sz w:val="28"/>
          <w:szCs w:val="28"/>
        </w:rPr>
        <w:t xml:space="preserve"> </w:t>
      </w:r>
      <w:proofErr w:type="spellStart"/>
      <w:proofErr w:type="gramStart"/>
      <w:r w:rsidRPr="00596861">
        <w:rPr>
          <w:rFonts w:ascii="Roboto Condensed Light" w:hAnsi="Roboto Condensed Light"/>
          <w:sz w:val="28"/>
          <w:szCs w:val="28"/>
        </w:rPr>
        <w:t>рішенням</w:t>
      </w:r>
      <w:proofErr w:type="spellEnd"/>
      <w:proofErr w:type="gramEnd"/>
      <w:r w:rsidRPr="00596861">
        <w:rPr>
          <w:rFonts w:ascii="Roboto Condensed Light" w:hAnsi="Roboto Condensed Light"/>
          <w:sz w:val="28"/>
          <w:szCs w:val="28"/>
        </w:rPr>
        <w:t xml:space="preserve"> Ради </w:t>
      </w:r>
      <w:proofErr w:type="spellStart"/>
      <w:r w:rsidRPr="00596861">
        <w:rPr>
          <w:rFonts w:ascii="Roboto Condensed Light" w:hAnsi="Roboto Condensed Light"/>
          <w:sz w:val="28"/>
          <w:szCs w:val="28"/>
        </w:rPr>
        <w:t>суддів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w:t>
      </w:r>
      <w:proofErr w:type="spellEnd"/>
      <w:r w:rsidRPr="00596861">
        <w:rPr>
          <w:rFonts w:ascii="Roboto Condensed Light" w:hAnsi="Roboto Condensed Light"/>
          <w:sz w:val="28"/>
          <w:szCs w:val="28"/>
        </w:rPr>
        <w:t xml:space="preserve"> 25 </w:t>
      </w:r>
      <w:proofErr w:type="spellStart"/>
      <w:r w:rsidRPr="00596861">
        <w:rPr>
          <w:rFonts w:ascii="Roboto Condensed Light" w:hAnsi="Roboto Condensed Light"/>
          <w:sz w:val="28"/>
          <w:szCs w:val="28"/>
        </w:rPr>
        <w:t>березня</w:t>
      </w:r>
      <w:proofErr w:type="spellEnd"/>
      <w:r w:rsidRPr="00596861">
        <w:rPr>
          <w:rFonts w:ascii="Roboto Condensed Light" w:hAnsi="Roboto Condensed Light"/>
          <w:sz w:val="28"/>
          <w:szCs w:val="28"/>
        </w:rPr>
        <w:t xml:space="preserve"> 2011 року №</w:t>
      </w:r>
      <w:r>
        <w:rPr>
          <w:rFonts w:ascii="Roboto Condensed Light" w:hAnsi="Roboto Condensed Light"/>
          <w:sz w:val="28"/>
          <w:szCs w:val="28"/>
        </w:rPr>
        <w:t> </w:t>
      </w:r>
      <w:r w:rsidRPr="00596861">
        <w:rPr>
          <w:rFonts w:ascii="Roboto Condensed Light" w:hAnsi="Roboto Condensed Light"/>
          <w:sz w:val="28"/>
          <w:szCs w:val="28"/>
        </w:rPr>
        <w:t>14 (</w:t>
      </w:r>
      <w:proofErr w:type="spellStart"/>
      <w:r w:rsidRPr="00596861">
        <w:rPr>
          <w:rFonts w:ascii="Roboto Condensed Light" w:hAnsi="Roboto Condensed Light"/>
          <w:sz w:val="28"/>
          <w:szCs w:val="28"/>
        </w:rPr>
        <w:t>із</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змінами</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доповненнями</w:t>
      </w:r>
      <w:proofErr w:type="spellEnd"/>
      <w:r w:rsidRPr="00596861">
        <w:rPr>
          <w:rFonts w:ascii="Roboto Condensed Light" w:hAnsi="Roboto Condensed Light"/>
          <w:sz w:val="28"/>
          <w:szCs w:val="28"/>
        </w:rPr>
        <w:t>).</w:t>
      </w:r>
    </w:p>
    <w:p w14:paraId="77374719"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4.</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апараті</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молоді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зокрема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осіб</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здобувають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вищу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першого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бакалаврського</w:t>
      </w:r>
      <w:proofErr w:type="spellEnd"/>
      <w:r w:rsidRPr="00596861">
        <w:rPr>
          <w:rFonts w:ascii="Roboto Condensed Light" w:hAnsi="Roboto Condensed Light"/>
          <w:sz w:val="28"/>
          <w:szCs w:val="28"/>
        </w:rPr>
        <w:t>), другого (</w:t>
      </w:r>
      <w:proofErr w:type="spellStart"/>
      <w:r w:rsidRPr="00596861">
        <w:rPr>
          <w:rFonts w:ascii="Roboto Condensed Light" w:hAnsi="Roboto Condensed Light"/>
          <w:sz w:val="28"/>
          <w:szCs w:val="28"/>
        </w:rPr>
        <w:t>магістерського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третього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освітньо-наукового</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наукового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рівнів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вищої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освіти</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галузі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знань</w:t>
      </w:r>
      <w:proofErr w:type="spellEnd"/>
      <w:r w:rsidRPr="00596861">
        <w:rPr>
          <w:rFonts w:ascii="Roboto Condensed Light" w:hAnsi="Roboto Condensed Light"/>
          <w:sz w:val="28"/>
          <w:szCs w:val="28"/>
        </w:rPr>
        <w:t xml:space="preserve"> «Право» за </w:t>
      </w:r>
      <w:proofErr w:type="spellStart"/>
      <w:r w:rsidRPr="00596861">
        <w:rPr>
          <w:rFonts w:ascii="Roboto Condensed Light" w:hAnsi="Roboto Condensed Light"/>
          <w:sz w:val="28"/>
          <w:szCs w:val="28"/>
        </w:rPr>
        <w:t>спеціальністю</w:t>
      </w:r>
      <w:proofErr w:type="spellEnd"/>
      <w:r w:rsidRPr="00596861">
        <w:rPr>
          <w:rFonts w:ascii="Roboto Condensed Light" w:hAnsi="Roboto Condensed Light"/>
          <w:sz w:val="28"/>
          <w:szCs w:val="28"/>
        </w:rPr>
        <w:t xml:space="preserve"> «Право» та в </w:t>
      </w:r>
      <w:proofErr w:type="spellStart"/>
      <w:r w:rsidRPr="00596861">
        <w:rPr>
          <w:rFonts w:ascii="Roboto Condensed Light" w:hAnsi="Roboto Condensed Light"/>
          <w:sz w:val="28"/>
          <w:szCs w:val="28"/>
        </w:rPr>
        <w:t>галузі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Міжнародні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відносини</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спеціальністю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Міжнародне</w:t>
      </w:r>
      <w:proofErr w:type="spellEnd"/>
      <w:r w:rsidRPr="00596861">
        <w:rPr>
          <w:rFonts w:ascii="Roboto Condensed Light" w:hAnsi="Roboto Condensed Light"/>
          <w:sz w:val="28"/>
          <w:szCs w:val="28"/>
        </w:rPr>
        <w:t xml:space="preserve"> право» в закладах </w:t>
      </w:r>
      <w:proofErr w:type="spellStart"/>
      <w:r w:rsidRPr="00596861">
        <w:rPr>
          <w:rFonts w:ascii="Roboto Condensed Light" w:hAnsi="Roboto Condensed Light"/>
          <w:sz w:val="28"/>
          <w:szCs w:val="28"/>
        </w:rPr>
        <w:t>вищої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освіти</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наукових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установах</w:t>
      </w:r>
      <w:proofErr w:type="spellEnd"/>
      <w:r w:rsidRPr="00596861">
        <w:rPr>
          <w:rFonts w:ascii="Roboto Condensed Light" w:hAnsi="Roboto Condensed Light"/>
          <w:sz w:val="28"/>
          <w:szCs w:val="28"/>
        </w:rPr>
        <w:t xml:space="preserve">, проводиться з </w:t>
      </w:r>
      <w:proofErr w:type="spellStart"/>
      <w:r w:rsidRPr="00596861">
        <w:rPr>
          <w:rFonts w:ascii="Roboto Condensed Light" w:hAnsi="Roboto Condensed Light"/>
          <w:sz w:val="28"/>
          <w:szCs w:val="28"/>
        </w:rPr>
        <w:t>урахуванням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положень</w:t>
      </w:r>
      <w:proofErr w:type="spellEnd"/>
      <w:r w:rsidRPr="00596861">
        <w:rPr>
          <w:rFonts w:ascii="Roboto Condensed Light" w:hAnsi="Roboto Condensed Light"/>
          <w:sz w:val="28"/>
          <w:szCs w:val="28"/>
        </w:rPr>
        <w:t xml:space="preserve"> Закону </w:t>
      </w:r>
      <w:proofErr w:type="spellStart"/>
      <w:r w:rsidRPr="00596861">
        <w:rPr>
          <w:rFonts w:ascii="Roboto Condensed Light" w:hAnsi="Roboto Condensed Light"/>
          <w:sz w:val="28"/>
          <w:szCs w:val="28"/>
        </w:rPr>
        <w:t>України</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вищу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освіту</w:t>
      </w:r>
      <w:proofErr w:type="spellEnd"/>
      <w:r w:rsidRPr="00596861">
        <w:rPr>
          <w:rFonts w:ascii="Roboto Condensed Light" w:hAnsi="Roboto Condensed Light"/>
          <w:sz w:val="28"/>
          <w:szCs w:val="28"/>
        </w:rPr>
        <w:t xml:space="preserve">» на засадах </w:t>
      </w:r>
      <w:proofErr w:type="spellStart"/>
      <w:r w:rsidRPr="00596861">
        <w:rPr>
          <w:rFonts w:ascii="Roboto Condensed Light" w:hAnsi="Roboto Condensed Light"/>
          <w:sz w:val="28"/>
          <w:szCs w:val="28"/>
        </w:rPr>
        <w:t>рівного</w:t>
      </w:r>
      <w:proofErr w:type="spellEnd"/>
      <w:r w:rsidRPr="00596861">
        <w:rPr>
          <w:rFonts w:ascii="Roboto Condensed Light" w:hAnsi="Roboto Condensed Light"/>
          <w:sz w:val="28"/>
          <w:szCs w:val="28"/>
        </w:rPr>
        <w:t xml:space="preserve"> доступу та </w:t>
      </w:r>
      <w:proofErr w:type="spellStart"/>
      <w:r w:rsidRPr="00596861">
        <w:rPr>
          <w:rFonts w:ascii="Roboto Condensed Light" w:hAnsi="Roboto Condensed Light"/>
          <w:sz w:val="28"/>
          <w:szCs w:val="28"/>
        </w:rPr>
        <w:t>сприяння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соціальному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становленню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молоді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згідно</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направленням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скеруванням</w:t>
      </w:r>
      <w:proofErr w:type="spellEnd"/>
      <w:r w:rsidRPr="00596861">
        <w:rPr>
          <w:rFonts w:ascii="Roboto Condensed Light" w:hAnsi="Roboto Condensed Light"/>
          <w:sz w:val="28"/>
          <w:szCs w:val="28"/>
        </w:rPr>
        <w:t xml:space="preserve"> на</w:t>
      </w:r>
      <w:r>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закладу </w:t>
      </w:r>
      <w:proofErr w:type="spellStart"/>
      <w:r w:rsidRPr="00596861">
        <w:rPr>
          <w:rFonts w:ascii="Roboto Condensed Light" w:hAnsi="Roboto Condensed Light"/>
          <w:sz w:val="28"/>
          <w:szCs w:val="28"/>
        </w:rPr>
        <w:t>вищої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освіти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чи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наукової</w:t>
      </w:r>
      <w:proofErr w:type="spellEnd"/>
      <w:r w:rsidRPr="00596861">
        <w:rPr>
          <w:rFonts w:ascii="Roboto Condensed Light" w:hAnsi="Roboto Condensed Light"/>
          <w:sz w:val="28"/>
          <w:szCs w:val="28"/>
        </w:rPr>
        <w:t xml:space="preserve"> установи, з </w:t>
      </w:r>
      <w:proofErr w:type="spellStart"/>
      <w:r w:rsidRPr="00596861">
        <w:rPr>
          <w:rFonts w:ascii="Roboto Condensed Light" w:hAnsi="Roboto Condensed Light"/>
          <w:sz w:val="28"/>
          <w:szCs w:val="28"/>
        </w:rPr>
        <w:t>якою</w:t>
      </w:r>
      <w:proofErr w:type="spellEnd"/>
      <w:r w:rsidRPr="00596861">
        <w:rPr>
          <w:rFonts w:ascii="Roboto Condensed Light" w:hAnsi="Roboto Condensed Light"/>
          <w:sz w:val="28"/>
          <w:szCs w:val="28"/>
        </w:rPr>
        <w:t xml:space="preserve"> Судом </w:t>
      </w:r>
      <w:proofErr w:type="spellStart"/>
      <w:r w:rsidRPr="00596861">
        <w:rPr>
          <w:rFonts w:ascii="Roboto Condensed Light" w:hAnsi="Roboto Condensed Light"/>
          <w:sz w:val="28"/>
          <w:szCs w:val="28"/>
        </w:rPr>
        <w:t>укладено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договір</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співпрацю</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підставі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рішення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оформленого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відповідним</w:t>
      </w:r>
      <w:proofErr w:type="spellEnd"/>
      <w:r w:rsidRPr="00596861">
        <w:rPr>
          <w:rFonts w:ascii="Roboto Condensed Light" w:hAnsi="Roboto Condensed Light"/>
          <w:sz w:val="28"/>
          <w:szCs w:val="28"/>
        </w:rPr>
        <w:t xml:space="preserve"> наказом.</w:t>
      </w:r>
    </w:p>
    <w:p w14:paraId="1EAF827F"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5.</w:t>
      </w:r>
      <w:r w:rsidRPr="00596861">
        <w:rPr>
          <w:rFonts w:ascii="Roboto Condensed Light" w:hAnsi="Roboto Condensed Light"/>
          <w:sz w:val="28"/>
          <w:szCs w:val="28"/>
        </w:rPr>
        <w:tab/>
        <w:t xml:space="preserve">Строк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не </w:t>
      </w:r>
      <w:proofErr w:type="spellStart"/>
      <w:r w:rsidRPr="00596861">
        <w:rPr>
          <w:rFonts w:ascii="Roboto Condensed Light" w:hAnsi="Roboto Condensed Light"/>
          <w:sz w:val="28"/>
          <w:szCs w:val="28"/>
        </w:rPr>
        <w:t>може</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перевищувати</w:t>
      </w:r>
      <w:proofErr w:type="spellEnd"/>
      <w:r w:rsidRPr="00596861">
        <w:rPr>
          <w:rFonts w:ascii="Roboto Condensed Light" w:hAnsi="Roboto Condensed Light"/>
          <w:sz w:val="28"/>
          <w:szCs w:val="28"/>
        </w:rPr>
        <w:t xml:space="preserve"> шести </w:t>
      </w:r>
      <w:proofErr w:type="spellStart"/>
      <w:r w:rsidRPr="00596861">
        <w:rPr>
          <w:rFonts w:ascii="Roboto Condensed Light" w:hAnsi="Roboto Condensed Light"/>
          <w:sz w:val="28"/>
          <w:szCs w:val="28"/>
        </w:rPr>
        <w:t>місяців</w:t>
      </w:r>
      <w:proofErr w:type="spellEnd"/>
      <w:r w:rsidRPr="00596861">
        <w:rPr>
          <w:rFonts w:ascii="Roboto Condensed Light" w:hAnsi="Roboto Condensed Light"/>
          <w:sz w:val="28"/>
          <w:szCs w:val="28"/>
        </w:rPr>
        <w:t>.</w:t>
      </w:r>
    </w:p>
    <w:p w14:paraId="4E2DF1B7"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6.</w:t>
      </w:r>
      <w:r w:rsidRPr="00596861">
        <w:rPr>
          <w:rFonts w:ascii="Roboto Condensed Light" w:hAnsi="Roboto Condensed Light"/>
          <w:sz w:val="28"/>
          <w:szCs w:val="28"/>
        </w:rPr>
        <w:tab/>
        <w:t xml:space="preserve">У </w:t>
      </w:r>
      <w:proofErr w:type="spellStart"/>
      <w:r w:rsidRPr="00596861">
        <w:rPr>
          <w:rFonts w:ascii="Roboto Condensed Light" w:hAnsi="Roboto Condensed Light"/>
          <w:sz w:val="28"/>
          <w:szCs w:val="28"/>
        </w:rPr>
        <w:t>Суді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допускається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одній</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посаді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одночасно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декількома</w:t>
      </w:r>
      <w:proofErr w:type="spellEnd"/>
      <w:r w:rsidRPr="00596861">
        <w:rPr>
          <w:rFonts w:ascii="Roboto Condensed Light" w:hAnsi="Roboto Condensed Light"/>
          <w:sz w:val="28"/>
          <w:szCs w:val="28"/>
        </w:rPr>
        <w:t xml:space="preserve"> особами.</w:t>
      </w:r>
    </w:p>
    <w:p w14:paraId="539EE06E"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7.</w:t>
      </w:r>
      <w:r w:rsidRPr="00596861">
        <w:rPr>
          <w:rFonts w:ascii="Roboto Condensed Light" w:hAnsi="Roboto Condensed Light"/>
          <w:sz w:val="28"/>
          <w:szCs w:val="28"/>
        </w:rPr>
        <w:tab/>
        <w:t xml:space="preserve">Допуск до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визначенням</w:t>
      </w:r>
      <w:proofErr w:type="spellEnd"/>
      <w:r w:rsidRPr="00596861">
        <w:rPr>
          <w:rFonts w:ascii="Roboto Condensed Light" w:hAnsi="Roboto Condensed Light"/>
          <w:sz w:val="28"/>
          <w:szCs w:val="28"/>
        </w:rPr>
        <w:t xml:space="preserve"> строку </w:t>
      </w:r>
      <w:proofErr w:type="spellStart"/>
      <w:r w:rsidRPr="00596861">
        <w:rPr>
          <w:rFonts w:ascii="Roboto Condensed Light" w:hAnsi="Roboto Condensed Light"/>
          <w:sz w:val="28"/>
          <w:szCs w:val="28"/>
        </w:rPr>
        <w:t>його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здійснюється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підставі</w:t>
      </w:r>
      <w:proofErr w:type="spellEnd"/>
      <w:r w:rsidRPr="00596861">
        <w:rPr>
          <w:rFonts w:ascii="Roboto Condensed Light" w:hAnsi="Roboto Condensed Light"/>
          <w:sz w:val="28"/>
          <w:szCs w:val="28"/>
        </w:rPr>
        <w:t xml:space="preserve"> заяви особи, яка </w:t>
      </w:r>
      <w:proofErr w:type="spellStart"/>
      <w:r w:rsidRPr="00596861">
        <w:rPr>
          <w:rFonts w:ascii="Roboto Condensed Light" w:hAnsi="Roboto Condensed Light"/>
          <w:sz w:val="28"/>
          <w:szCs w:val="28"/>
        </w:rPr>
        <w:t>має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намір</w:t>
      </w:r>
      <w:proofErr w:type="spellEnd"/>
      <w:r w:rsidRPr="00596861">
        <w:rPr>
          <w:rFonts w:ascii="Roboto Condensed Light" w:hAnsi="Roboto Condensed Light"/>
          <w:sz w:val="28"/>
          <w:szCs w:val="28"/>
        </w:rPr>
        <w:t xml:space="preserve"> пройти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апараті</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далі</w:t>
      </w:r>
      <w:proofErr w:type="spellEnd"/>
      <w:r w:rsidRPr="00596861">
        <w:rPr>
          <w:rFonts w:ascii="Roboto Condensed Light" w:hAnsi="Roboto Condensed Light"/>
          <w:sz w:val="28"/>
          <w:szCs w:val="28"/>
        </w:rPr>
        <w:t xml:space="preserve"> - </w:t>
      </w:r>
      <w:proofErr w:type="spellStart"/>
      <w:r w:rsidRPr="00596861">
        <w:rPr>
          <w:rFonts w:ascii="Roboto Condensed Light" w:hAnsi="Roboto Condensed Light"/>
          <w:sz w:val="28"/>
          <w:szCs w:val="28"/>
        </w:rPr>
        <w:t>стажист</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оформлюється</w:t>
      </w:r>
      <w:proofErr w:type="spellEnd"/>
      <w:r w:rsidRPr="00596861">
        <w:rPr>
          <w:rFonts w:ascii="Roboto Condensed Light" w:hAnsi="Roboto Condensed Light"/>
          <w:sz w:val="28"/>
          <w:szCs w:val="28"/>
        </w:rPr>
        <w:t xml:space="preserve"> наказом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До заяви </w:t>
      </w:r>
      <w:proofErr w:type="spellStart"/>
      <w:r w:rsidRPr="00596861">
        <w:rPr>
          <w:rFonts w:ascii="Roboto Condensed Light" w:hAnsi="Roboto Condensed Light"/>
          <w:sz w:val="28"/>
          <w:szCs w:val="28"/>
        </w:rPr>
        <w:t>стажист</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може</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додати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мотиваційний</w:t>
      </w:r>
      <w:proofErr w:type="spellEnd"/>
      <w:r w:rsidRPr="00596861">
        <w:rPr>
          <w:rFonts w:ascii="Roboto Condensed Light" w:hAnsi="Roboto Condensed Light"/>
          <w:sz w:val="28"/>
          <w:szCs w:val="28"/>
        </w:rPr>
        <w:t xml:space="preserve"> лист.</w:t>
      </w:r>
    </w:p>
    <w:p w14:paraId="1114CBD5"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8.</w:t>
      </w:r>
      <w:r w:rsidRPr="00596861">
        <w:rPr>
          <w:rFonts w:ascii="Roboto Condensed Light" w:hAnsi="Roboto Condensed Light"/>
          <w:sz w:val="28"/>
          <w:szCs w:val="28"/>
        </w:rPr>
        <w:tab/>
        <w:t xml:space="preserve">База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структурний</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підрозділ</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або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структурні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підрозділи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визначається</w:t>
      </w:r>
      <w:proofErr w:type="spellEnd"/>
      <w:r w:rsidRPr="00596861">
        <w:rPr>
          <w:rFonts w:ascii="Roboto Condensed Light" w:hAnsi="Roboto Condensed Light"/>
          <w:sz w:val="28"/>
          <w:szCs w:val="28"/>
        </w:rPr>
        <w:t xml:space="preserve"> наказом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з </w:t>
      </w:r>
      <w:proofErr w:type="spellStart"/>
      <w:r w:rsidRPr="00596861">
        <w:rPr>
          <w:rFonts w:ascii="Roboto Condensed Light" w:hAnsi="Roboto Condensed Light"/>
          <w:sz w:val="28"/>
          <w:szCs w:val="28"/>
        </w:rPr>
        <w:t>урахуванням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lastRenderedPageBreak/>
        <w:t>побажань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стажиста</w:t>
      </w:r>
      <w:proofErr w:type="spellEnd"/>
      <w:r w:rsidRPr="00596861">
        <w:rPr>
          <w:rFonts w:ascii="Roboto Condensed Light" w:hAnsi="Roboto Condensed Light"/>
          <w:sz w:val="28"/>
          <w:szCs w:val="28"/>
        </w:rPr>
        <w:t xml:space="preserve"> та за </w:t>
      </w:r>
      <w:proofErr w:type="spellStart"/>
      <w:r w:rsidRPr="00596861">
        <w:rPr>
          <w:rFonts w:ascii="Roboto Condensed Light" w:hAnsi="Roboto Condensed Light"/>
          <w:sz w:val="28"/>
          <w:szCs w:val="28"/>
        </w:rPr>
        <w:t>згодою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відповідного</w:t>
      </w:r>
      <w:proofErr w:type="spellEnd"/>
      <w:r w:rsidRPr="00596861">
        <w:rPr>
          <w:rFonts w:ascii="Roboto Condensed Light" w:hAnsi="Roboto Condensed Light"/>
          <w:sz w:val="28"/>
          <w:szCs w:val="28"/>
        </w:rPr>
        <w:t xml:space="preserve"> структурного </w:t>
      </w:r>
      <w:proofErr w:type="spellStart"/>
      <w:r w:rsidRPr="00596861">
        <w:rPr>
          <w:rFonts w:ascii="Roboto Condensed Light" w:hAnsi="Roboto Condensed Light"/>
          <w:sz w:val="28"/>
          <w:szCs w:val="28"/>
        </w:rPr>
        <w:t>підрозділу</w:t>
      </w:r>
      <w:proofErr w:type="spellEnd"/>
      <w:r w:rsidRPr="00596861">
        <w:rPr>
          <w:rFonts w:ascii="Roboto Condensed Light" w:hAnsi="Roboto Condensed Light"/>
          <w:sz w:val="28"/>
          <w:szCs w:val="28"/>
        </w:rPr>
        <w:t xml:space="preserve">. При </w:t>
      </w:r>
      <w:proofErr w:type="spellStart"/>
      <w:r w:rsidRPr="00596861">
        <w:rPr>
          <w:rFonts w:ascii="Roboto Condensed Light" w:hAnsi="Roboto Condensed Light"/>
          <w:sz w:val="28"/>
          <w:szCs w:val="28"/>
        </w:rPr>
        <w:t>цьому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враховується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організаційна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можливість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прийняти</w:t>
      </w:r>
      <w:proofErr w:type="spellEnd"/>
      <w:r w:rsidRPr="00596861">
        <w:rPr>
          <w:rFonts w:ascii="Roboto Condensed Light" w:hAnsi="Roboto Condensed Light"/>
          <w:sz w:val="28"/>
          <w:szCs w:val="28"/>
        </w:rPr>
        <w:t xml:space="preserve"> особу на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65DC651F"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9.</w:t>
      </w:r>
      <w:r w:rsidRPr="00596861">
        <w:rPr>
          <w:rFonts w:ascii="Roboto Condensed Light" w:hAnsi="Roboto Condensed Light"/>
          <w:sz w:val="28"/>
          <w:szCs w:val="28"/>
        </w:rPr>
        <w:tab/>
        <w:t xml:space="preserve">На </w:t>
      </w:r>
      <w:proofErr w:type="spellStart"/>
      <w:r w:rsidRPr="00596861">
        <w:rPr>
          <w:rFonts w:ascii="Roboto Condensed Light" w:hAnsi="Roboto Condensed Light"/>
          <w:sz w:val="28"/>
          <w:szCs w:val="28"/>
        </w:rPr>
        <w:t>період</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стажистом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закріплюється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із</w:t>
      </w:r>
      <w:proofErr w:type="spellEnd"/>
      <w:r w:rsidRPr="00596861">
        <w:rPr>
          <w:rFonts w:ascii="Roboto Condensed Light" w:hAnsi="Roboto Condensed Light"/>
          <w:sz w:val="28"/>
          <w:szCs w:val="28"/>
        </w:rPr>
        <w:t xml:space="preserve"> числа </w:t>
      </w:r>
      <w:proofErr w:type="spellStart"/>
      <w:r w:rsidRPr="00596861">
        <w:rPr>
          <w:rFonts w:ascii="Roboto Condensed Light" w:hAnsi="Roboto Condensed Light"/>
          <w:sz w:val="28"/>
          <w:szCs w:val="28"/>
        </w:rPr>
        <w:t>керівників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структурних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підрозділів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у </w:t>
      </w:r>
      <w:proofErr w:type="spellStart"/>
      <w:r w:rsidRPr="00596861">
        <w:rPr>
          <w:rFonts w:ascii="Roboto Condensed Light" w:hAnsi="Roboto Condensed Light"/>
          <w:sz w:val="28"/>
          <w:szCs w:val="28"/>
        </w:rPr>
        <w:t>яких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проводитиметься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53203FAF"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10.</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Зміст</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визначається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індивідуальним</w:t>
      </w:r>
      <w:proofErr w:type="spellEnd"/>
      <w:r w:rsidRPr="00596861">
        <w:rPr>
          <w:rFonts w:ascii="Roboto Condensed Light" w:hAnsi="Roboto Condensed Light"/>
          <w:sz w:val="28"/>
          <w:szCs w:val="28"/>
        </w:rPr>
        <w:t xml:space="preserve"> планом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додаток</w:t>
      </w:r>
      <w:proofErr w:type="spellEnd"/>
      <w:r w:rsidRPr="00596861">
        <w:rPr>
          <w:rFonts w:ascii="Roboto Condensed Light" w:hAnsi="Roboto Condensed Light"/>
          <w:sz w:val="28"/>
          <w:szCs w:val="28"/>
        </w:rPr>
        <w:t xml:space="preserve"> 1), </w:t>
      </w:r>
      <w:proofErr w:type="spellStart"/>
      <w:r w:rsidRPr="00596861">
        <w:rPr>
          <w:rFonts w:ascii="Roboto Condensed Light" w:hAnsi="Roboto Condensed Light"/>
          <w:sz w:val="28"/>
          <w:szCs w:val="28"/>
        </w:rPr>
        <w:t>що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складається</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затверджується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керівником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погодженням</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керівником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або</w:t>
      </w:r>
      <w:proofErr w:type="spellEnd"/>
      <w:r w:rsidRPr="00596861">
        <w:rPr>
          <w:rFonts w:ascii="Roboto Condensed Light" w:hAnsi="Roboto Condensed Light"/>
          <w:sz w:val="28"/>
          <w:szCs w:val="28"/>
        </w:rPr>
        <w:t xml:space="preserve"> заступником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 </w:t>
      </w:r>
      <w:proofErr w:type="spellStart"/>
      <w:r w:rsidRPr="00596861">
        <w:rPr>
          <w:rFonts w:ascii="Roboto Condensed Light" w:hAnsi="Roboto Condensed Light"/>
          <w:sz w:val="28"/>
          <w:szCs w:val="28"/>
        </w:rPr>
        <w:t>Індивідуальний</w:t>
      </w:r>
      <w:proofErr w:type="spellEnd"/>
      <w:r w:rsidRPr="00596861">
        <w:rPr>
          <w:rFonts w:ascii="Roboto Condensed Light" w:hAnsi="Roboto Condensed Light"/>
          <w:sz w:val="28"/>
          <w:szCs w:val="28"/>
        </w:rPr>
        <w:t xml:space="preserve"> план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посаді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помічника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затверджується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керівником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спільно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із</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суддею</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погодженням</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керівником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або</w:t>
      </w:r>
      <w:proofErr w:type="spellEnd"/>
      <w:r w:rsidRPr="00596861">
        <w:rPr>
          <w:rFonts w:ascii="Roboto Condensed Light" w:hAnsi="Roboto Condensed Light"/>
          <w:sz w:val="28"/>
          <w:szCs w:val="28"/>
        </w:rPr>
        <w:t xml:space="preserve"> заступником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апарату</w:t>
      </w:r>
      <w:proofErr w:type="spellEnd"/>
      <w:r w:rsidRPr="00596861">
        <w:rPr>
          <w:rFonts w:ascii="Roboto Condensed Light" w:hAnsi="Roboto Condensed Light"/>
          <w:sz w:val="28"/>
          <w:szCs w:val="28"/>
        </w:rPr>
        <w:t xml:space="preserve"> Суду.</w:t>
      </w:r>
    </w:p>
    <w:p w14:paraId="17380C38"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11.</w:t>
      </w:r>
      <w:r w:rsidRPr="00596861">
        <w:rPr>
          <w:rFonts w:ascii="Roboto Condensed Light" w:hAnsi="Roboto Condensed Light"/>
          <w:sz w:val="28"/>
          <w:szCs w:val="28"/>
        </w:rPr>
        <w:tab/>
        <w:t xml:space="preserve">На </w:t>
      </w:r>
      <w:proofErr w:type="spellStart"/>
      <w:r w:rsidRPr="00596861">
        <w:rPr>
          <w:rFonts w:ascii="Roboto Condensed Light" w:hAnsi="Roboto Condensed Light"/>
          <w:sz w:val="28"/>
          <w:szCs w:val="28"/>
        </w:rPr>
        <w:t>період</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стажиста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поширюються</w:t>
      </w:r>
      <w:proofErr w:type="spellEnd"/>
      <w:r w:rsidRPr="00596861">
        <w:rPr>
          <w:rFonts w:ascii="Roboto Condensed Light" w:hAnsi="Roboto Condensed Light"/>
          <w:sz w:val="28"/>
          <w:szCs w:val="28"/>
        </w:rPr>
        <w:t xml:space="preserve"> правила </w:t>
      </w:r>
      <w:proofErr w:type="spellStart"/>
      <w:r w:rsidRPr="00596861">
        <w:rPr>
          <w:rFonts w:ascii="Roboto Condensed Light" w:hAnsi="Roboto Condensed Light"/>
          <w:sz w:val="28"/>
          <w:szCs w:val="28"/>
        </w:rPr>
        <w:t>внутрішнього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службового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розпорядку</w:t>
      </w:r>
      <w:proofErr w:type="spellEnd"/>
      <w:r w:rsidRPr="00596861">
        <w:rPr>
          <w:rFonts w:ascii="Roboto Condensed Light" w:hAnsi="Roboto Condensed Light"/>
          <w:sz w:val="28"/>
          <w:szCs w:val="28"/>
        </w:rPr>
        <w:t xml:space="preserve"> Суду.</w:t>
      </w:r>
    </w:p>
    <w:p w14:paraId="5C398C8B" w14:textId="77777777" w:rsidR="006B1FBE" w:rsidRPr="00596861" w:rsidRDefault="006B1FBE" w:rsidP="006B1FBE">
      <w:pPr>
        <w:ind w:firstLine="567"/>
        <w:rPr>
          <w:rFonts w:ascii="Roboto Condensed Light" w:hAnsi="Roboto Condensed Light"/>
          <w:sz w:val="28"/>
          <w:szCs w:val="28"/>
        </w:rPr>
      </w:pPr>
      <w:r w:rsidRPr="00596861">
        <w:rPr>
          <w:rFonts w:ascii="Roboto Condensed Light" w:hAnsi="Roboto Condensed Light"/>
          <w:sz w:val="28"/>
          <w:szCs w:val="28"/>
        </w:rPr>
        <w:t>12.</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Керівник</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26D1A649"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складає</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затверджує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індивідуальний</w:t>
      </w:r>
      <w:proofErr w:type="spellEnd"/>
      <w:r w:rsidRPr="00596861">
        <w:rPr>
          <w:rFonts w:ascii="Roboto Condensed Light" w:hAnsi="Roboto Condensed Light"/>
          <w:sz w:val="28"/>
          <w:szCs w:val="28"/>
        </w:rPr>
        <w:t xml:space="preserve"> план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контролює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його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виконання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забезпечує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умови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необхідні</w:t>
      </w:r>
      <w:proofErr w:type="spellEnd"/>
      <w:r w:rsidRPr="00596861">
        <w:rPr>
          <w:rFonts w:ascii="Roboto Condensed Light" w:hAnsi="Roboto Condensed Light"/>
          <w:sz w:val="28"/>
          <w:szCs w:val="28"/>
        </w:rPr>
        <w:t xml:space="preserve"> для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53E506AD"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надає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допомогу</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удосконаленні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професійних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умінь</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навичок</w:t>
      </w:r>
      <w:proofErr w:type="spellEnd"/>
      <w:r w:rsidRPr="00596861">
        <w:rPr>
          <w:rFonts w:ascii="Roboto Condensed Light" w:hAnsi="Roboto Condensed Light"/>
          <w:sz w:val="28"/>
          <w:szCs w:val="28"/>
        </w:rPr>
        <w:t>;</w:t>
      </w:r>
    </w:p>
    <w:p w14:paraId="143DF19E"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забезпечує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можливість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ознайомлення</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організацією</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роботи</w:t>
      </w:r>
      <w:proofErr w:type="spellEnd"/>
      <w:r w:rsidRPr="00596861">
        <w:rPr>
          <w:rFonts w:ascii="Roboto Condensed Light" w:hAnsi="Roboto Condensed Light"/>
          <w:sz w:val="28"/>
          <w:szCs w:val="28"/>
        </w:rPr>
        <w:t xml:space="preserve"> структурного </w:t>
      </w:r>
      <w:proofErr w:type="spellStart"/>
      <w:r w:rsidRPr="00596861">
        <w:rPr>
          <w:rFonts w:ascii="Roboto Condensed Light" w:hAnsi="Roboto Condensed Light"/>
          <w:sz w:val="28"/>
          <w:szCs w:val="28"/>
        </w:rPr>
        <w:t>підрозділу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бази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276AFAEA"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залучає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стажиста</w:t>
      </w:r>
      <w:proofErr w:type="spellEnd"/>
      <w:r w:rsidRPr="00596861">
        <w:rPr>
          <w:rFonts w:ascii="Roboto Condensed Light" w:hAnsi="Roboto Condensed Light"/>
          <w:sz w:val="28"/>
          <w:szCs w:val="28"/>
        </w:rPr>
        <w:t xml:space="preserve"> до </w:t>
      </w:r>
      <w:proofErr w:type="spellStart"/>
      <w:r w:rsidRPr="00596861">
        <w:rPr>
          <w:rFonts w:ascii="Roboto Condensed Light" w:hAnsi="Roboto Condensed Light"/>
          <w:sz w:val="28"/>
          <w:szCs w:val="28"/>
        </w:rPr>
        <w:t>діяльності</w:t>
      </w:r>
      <w:proofErr w:type="spellEnd"/>
      <w:r w:rsidRPr="00596861">
        <w:rPr>
          <w:rFonts w:ascii="Roboto Condensed Light" w:hAnsi="Roboto Condensed Light"/>
          <w:sz w:val="28"/>
          <w:szCs w:val="28"/>
        </w:rPr>
        <w:t xml:space="preserve"> структурного </w:t>
      </w:r>
      <w:proofErr w:type="spellStart"/>
      <w:r w:rsidRPr="00596861">
        <w:rPr>
          <w:rFonts w:ascii="Roboto Condensed Light" w:hAnsi="Roboto Condensed Light"/>
          <w:sz w:val="28"/>
          <w:szCs w:val="28"/>
        </w:rPr>
        <w:t>підрозділу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підготовки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проектів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службових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документів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крім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документів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що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містять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інформацію</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обмеженим</w:t>
      </w:r>
      <w:proofErr w:type="spellEnd"/>
      <w:r w:rsidRPr="00596861">
        <w:rPr>
          <w:rFonts w:ascii="Roboto Condensed Light" w:hAnsi="Roboto Condensed Light"/>
          <w:sz w:val="28"/>
          <w:szCs w:val="28"/>
        </w:rPr>
        <w:t xml:space="preserve"> доступом);</w:t>
      </w:r>
    </w:p>
    <w:p w14:paraId="4E28A58B"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вивчає</w:t>
      </w:r>
      <w:proofErr w:type="spellEnd"/>
      <w:r w:rsidRPr="00596861">
        <w:rPr>
          <w:rFonts w:ascii="Roboto Condensed Light" w:hAnsi="Roboto Condensed Light"/>
          <w:sz w:val="28"/>
          <w:szCs w:val="28"/>
        </w:rPr>
        <w:t xml:space="preserve"> й </w:t>
      </w:r>
      <w:proofErr w:type="spellStart"/>
      <w:r w:rsidRPr="00596861">
        <w:rPr>
          <w:rFonts w:ascii="Roboto Condensed Light" w:hAnsi="Roboto Condensed Light"/>
          <w:sz w:val="28"/>
          <w:szCs w:val="28"/>
        </w:rPr>
        <w:t>аналізує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професійні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ділові</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моральні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якості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стажиста</w:t>
      </w:r>
      <w:proofErr w:type="spellEnd"/>
      <w:r w:rsidRPr="00596861">
        <w:rPr>
          <w:rFonts w:ascii="Roboto Condensed Light" w:hAnsi="Roboto Condensed Light"/>
          <w:sz w:val="28"/>
          <w:szCs w:val="28"/>
        </w:rPr>
        <w:t>.</w:t>
      </w:r>
    </w:p>
    <w:p w14:paraId="0863AABA"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13.</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Стажист</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може</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брати</w:t>
      </w:r>
      <w:proofErr w:type="spellEnd"/>
      <w:r w:rsidRPr="00596861">
        <w:rPr>
          <w:rFonts w:ascii="Roboto Condensed Light" w:hAnsi="Roboto Condensed Light"/>
          <w:sz w:val="28"/>
          <w:szCs w:val="28"/>
        </w:rPr>
        <w:t xml:space="preserve"> участь у </w:t>
      </w:r>
      <w:proofErr w:type="spellStart"/>
      <w:r w:rsidRPr="00596861">
        <w:rPr>
          <w:rFonts w:ascii="Roboto Condensed Light" w:hAnsi="Roboto Condensed Light"/>
          <w:sz w:val="28"/>
          <w:szCs w:val="28"/>
        </w:rPr>
        <w:t>роботі</w:t>
      </w:r>
      <w:proofErr w:type="spellEnd"/>
      <w:r w:rsidRPr="00596861">
        <w:rPr>
          <w:rFonts w:ascii="Roboto Condensed Light" w:hAnsi="Roboto Condensed Light"/>
          <w:sz w:val="28"/>
          <w:szCs w:val="28"/>
        </w:rPr>
        <w:t xml:space="preserve"> структурного </w:t>
      </w:r>
      <w:proofErr w:type="spellStart"/>
      <w:r w:rsidRPr="00596861">
        <w:rPr>
          <w:rFonts w:ascii="Roboto Condensed Light" w:hAnsi="Roboto Condensed Light"/>
          <w:sz w:val="28"/>
          <w:szCs w:val="28"/>
        </w:rPr>
        <w:t>підрозділу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бази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proofErr w:type="gramStart"/>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готувати</w:t>
      </w:r>
      <w:proofErr w:type="spellEnd"/>
      <w:proofErr w:type="gram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проекти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документів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крім</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документів</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що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містять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інформацію</w:t>
      </w:r>
      <w:proofErr w:type="spellEnd"/>
      <w:r w:rsidRPr="00596861">
        <w:rPr>
          <w:rFonts w:ascii="Roboto Condensed Light" w:hAnsi="Roboto Condensed Light"/>
          <w:sz w:val="28"/>
          <w:szCs w:val="28"/>
        </w:rPr>
        <w:t xml:space="preserve"> з </w:t>
      </w:r>
      <w:proofErr w:type="spellStart"/>
      <w:r w:rsidRPr="00596861">
        <w:rPr>
          <w:rFonts w:ascii="Roboto Condensed Light" w:hAnsi="Roboto Condensed Light"/>
          <w:sz w:val="28"/>
          <w:szCs w:val="28"/>
        </w:rPr>
        <w:t>обмеженим</w:t>
      </w:r>
      <w:proofErr w:type="spellEnd"/>
      <w:r w:rsidRPr="00596861">
        <w:rPr>
          <w:rFonts w:ascii="Roboto Condensed Light" w:hAnsi="Roboto Condensed Light"/>
          <w:sz w:val="28"/>
          <w:szCs w:val="28"/>
        </w:rPr>
        <w:t xml:space="preserve"> доступом), бути </w:t>
      </w:r>
      <w:proofErr w:type="spellStart"/>
      <w:r w:rsidRPr="00596861">
        <w:rPr>
          <w:rFonts w:ascii="Roboto Condensed Light" w:hAnsi="Roboto Condensed Light"/>
          <w:sz w:val="28"/>
          <w:szCs w:val="28"/>
        </w:rPr>
        <w:t>присутнім</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нарадах</w:t>
      </w:r>
      <w:proofErr w:type="spellEnd"/>
      <w:r w:rsidRPr="00596861">
        <w:rPr>
          <w:rFonts w:ascii="Roboto Condensed Light" w:hAnsi="Roboto Condensed Light"/>
          <w:sz w:val="28"/>
          <w:szCs w:val="28"/>
        </w:rPr>
        <w:t xml:space="preserve"> структурного </w:t>
      </w:r>
      <w:proofErr w:type="spellStart"/>
      <w:r w:rsidRPr="00596861">
        <w:rPr>
          <w:rFonts w:ascii="Roboto Condensed Light" w:hAnsi="Roboto Condensed Light"/>
          <w:sz w:val="28"/>
          <w:szCs w:val="28"/>
        </w:rPr>
        <w:t>підрозділу</w:t>
      </w:r>
      <w:proofErr w:type="spellEnd"/>
      <w:r w:rsidRPr="00596861">
        <w:rPr>
          <w:rFonts w:ascii="Roboto Condensed Light" w:hAnsi="Roboto Condensed Light"/>
          <w:sz w:val="28"/>
          <w:szCs w:val="28"/>
        </w:rPr>
        <w:t>.</w:t>
      </w:r>
    </w:p>
    <w:p w14:paraId="72996441"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Стажист</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зобов'язаний</w:t>
      </w:r>
      <w:proofErr w:type="spellEnd"/>
      <w:r w:rsidRPr="00596861">
        <w:rPr>
          <w:rFonts w:ascii="Roboto Condensed Light" w:hAnsi="Roboto Condensed Light"/>
          <w:sz w:val="28"/>
          <w:szCs w:val="28"/>
        </w:rPr>
        <w:t>:</w:t>
      </w:r>
    </w:p>
    <w:p w14:paraId="01A804C8" w14:textId="77777777" w:rsidR="006B1FBE" w:rsidRPr="00596861" w:rsidRDefault="006B1FBE" w:rsidP="006B1FBE">
      <w:pPr>
        <w:ind w:firstLine="567"/>
        <w:rPr>
          <w:rFonts w:ascii="Roboto Condensed Light" w:hAnsi="Roboto Condensed Light"/>
          <w:sz w:val="28"/>
          <w:szCs w:val="28"/>
        </w:rPr>
      </w:pPr>
      <w:r w:rsidRPr="00596861">
        <w:rPr>
          <w:rFonts w:ascii="Roboto Condensed Light" w:hAnsi="Roboto Condensed Light"/>
          <w:sz w:val="28"/>
          <w:szCs w:val="28"/>
        </w:rPr>
        <w:lastRenderedPageBreak/>
        <w:t xml:space="preserve">у </w:t>
      </w:r>
      <w:proofErr w:type="spellStart"/>
      <w:r w:rsidRPr="00596861">
        <w:rPr>
          <w:rFonts w:ascii="Roboto Condensed Light" w:hAnsi="Roboto Condensed Light"/>
          <w:sz w:val="28"/>
          <w:szCs w:val="28"/>
        </w:rPr>
        <w:t>повному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обсязі</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своєчасно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виконувати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завдання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передбачені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індивідуальним</w:t>
      </w:r>
      <w:proofErr w:type="spellEnd"/>
      <w:r w:rsidRPr="00596861">
        <w:rPr>
          <w:rFonts w:ascii="Roboto Condensed Light" w:hAnsi="Roboto Condensed Light"/>
          <w:sz w:val="28"/>
          <w:szCs w:val="28"/>
        </w:rPr>
        <w:t xml:space="preserve"> планом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вказівки</w:t>
      </w:r>
      <w:proofErr w:type="spellEnd"/>
      <w:r w:rsidRPr="00596861">
        <w:rPr>
          <w:rFonts w:ascii="Roboto Condensed Light" w:hAnsi="Roboto Condensed Light"/>
          <w:sz w:val="28"/>
          <w:szCs w:val="28"/>
        </w:rPr>
        <w:t xml:space="preserve"> й </w:t>
      </w:r>
      <w:proofErr w:type="spellStart"/>
      <w:r w:rsidRPr="00596861">
        <w:rPr>
          <w:rFonts w:ascii="Roboto Condensed Light" w:hAnsi="Roboto Condensed Light"/>
          <w:sz w:val="28"/>
          <w:szCs w:val="28"/>
        </w:rPr>
        <w:t>доручення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25CC272D"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звітувати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виконання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поставлених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завдань</w:t>
      </w:r>
      <w:proofErr w:type="spellEnd"/>
      <w:r w:rsidRPr="00596861">
        <w:rPr>
          <w:rFonts w:ascii="Roboto Condensed Light" w:hAnsi="Roboto Condensed Light"/>
          <w:sz w:val="28"/>
          <w:szCs w:val="28"/>
        </w:rPr>
        <w:t>;</w:t>
      </w:r>
    </w:p>
    <w:p w14:paraId="2407BDDF"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удосконалювати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професійні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знання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уміння</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навички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поєднуючи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їх</w:t>
      </w:r>
      <w:proofErr w:type="spellEnd"/>
      <w:r w:rsidRPr="00596861">
        <w:rPr>
          <w:rFonts w:ascii="Roboto Condensed Light" w:hAnsi="Roboto Condensed Light"/>
          <w:sz w:val="28"/>
          <w:szCs w:val="28"/>
        </w:rPr>
        <w:t xml:space="preserve"> з практичною </w:t>
      </w:r>
      <w:proofErr w:type="spellStart"/>
      <w:r w:rsidRPr="00596861">
        <w:rPr>
          <w:rFonts w:ascii="Roboto Condensed Light" w:hAnsi="Roboto Condensed Light"/>
          <w:sz w:val="28"/>
          <w:szCs w:val="28"/>
        </w:rPr>
        <w:t>діяльністю</w:t>
      </w:r>
      <w:proofErr w:type="spellEnd"/>
      <w:r w:rsidRPr="00596861">
        <w:rPr>
          <w:rFonts w:ascii="Roboto Condensed Light" w:hAnsi="Roboto Condensed Light"/>
          <w:sz w:val="28"/>
          <w:szCs w:val="28"/>
        </w:rPr>
        <w:t>;</w:t>
      </w:r>
    </w:p>
    <w:p w14:paraId="580BCECB"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дбайливо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ставитися</w:t>
      </w:r>
      <w:proofErr w:type="spellEnd"/>
      <w:r w:rsidRPr="00596861">
        <w:rPr>
          <w:rFonts w:ascii="Roboto Condensed Light" w:hAnsi="Roboto Condensed Light"/>
          <w:sz w:val="28"/>
          <w:szCs w:val="28"/>
        </w:rPr>
        <w:t xml:space="preserve"> до майна Суду;</w:t>
      </w:r>
    </w:p>
    <w:p w14:paraId="58091B79"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дотримуватися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ділового</w:t>
      </w:r>
      <w:proofErr w:type="spellEnd"/>
      <w:r w:rsidRPr="00596861">
        <w:rPr>
          <w:rFonts w:ascii="Roboto Condensed Light" w:hAnsi="Roboto Condensed Light"/>
          <w:sz w:val="28"/>
          <w:szCs w:val="28"/>
        </w:rPr>
        <w:t xml:space="preserve"> стилю в </w:t>
      </w:r>
      <w:proofErr w:type="spellStart"/>
      <w:r w:rsidRPr="00596861">
        <w:rPr>
          <w:rFonts w:ascii="Roboto Condensed Light" w:hAnsi="Roboto Condensed Light"/>
          <w:sz w:val="28"/>
          <w:szCs w:val="28"/>
        </w:rPr>
        <w:t>одязі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дрес</w:t>
      </w:r>
      <w:proofErr w:type="spellEnd"/>
      <w:r w:rsidRPr="00596861">
        <w:rPr>
          <w:rFonts w:ascii="Roboto Condensed Light" w:hAnsi="Roboto Condensed Light"/>
          <w:sz w:val="28"/>
          <w:szCs w:val="28"/>
        </w:rPr>
        <w:t>-коду);</w:t>
      </w:r>
    </w:p>
    <w:p w14:paraId="706FCB51" w14:textId="77777777" w:rsidR="006B1FBE" w:rsidRPr="00596861" w:rsidRDefault="006B1FBE" w:rsidP="006B1FBE">
      <w:pPr>
        <w:ind w:firstLine="567"/>
        <w:rPr>
          <w:rFonts w:ascii="Roboto Condensed Light" w:hAnsi="Roboto Condensed Light"/>
          <w:sz w:val="28"/>
          <w:szCs w:val="28"/>
        </w:rPr>
      </w:pPr>
      <w:proofErr w:type="spellStart"/>
      <w:r w:rsidRPr="00596861">
        <w:rPr>
          <w:rFonts w:ascii="Roboto Condensed Light" w:hAnsi="Roboto Condensed Light"/>
          <w:sz w:val="28"/>
          <w:szCs w:val="28"/>
        </w:rPr>
        <w:t>додержуватися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професійної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етики</w:t>
      </w:r>
      <w:proofErr w:type="spellEnd"/>
      <w:r w:rsidRPr="00596861">
        <w:rPr>
          <w:rFonts w:ascii="Roboto Condensed Light" w:hAnsi="Roboto Condensed Light"/>
          <w:sz w:val="28"/>
          <w:szCs w:val="28"/>
        </w:rPr>
        <w:t xml:space="preserve"> й </w:t>
      </w:r>
      <w:proofErr w:type="spellStart"/>
      <w:r w:rsidRPr="00596861">
        <w:rPr>
          <w:rFonts w:ascii="Roboto Condensed Light" w:hAnsi="Roboto Condensed Light"/>
          <w:sz w:val="28"/>
          <w:szCs w:val="28"/>
        </w:rPr>
        <w:t>культури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поведінки</w:t>
      </w:r>
      <w:proofErr w:type="spellEnd"/>
      <w:r w:rsidRPr="00596861">
        <w:rPr>
          <w:rFonts w:ascii="Roboto Condensed Light" w:hAnsi="Roboto Condensed Light"/>
          <w:sz w:val="28"/>
          <w:szCs w:val="28"/>
        </w:rPr>
        <w:t>.</w:t>
      </w:r>
    </w:p>
    <w:p w14:paraId="0BD7E4E1"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14.</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Після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закінчення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надає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стислий</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звіт</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результати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додаток</w:t>
      </w:r>
      <w:proofErr w:type="spellEnd"/>
      <w:r w:rsidRPr="00596861">
        <w:rPr>
          <w:rFonts w:ascii="Roboto Condensed Light" w:hAnsi="Roboto Condensed Light"/>
          <w:sz w:val="28"/>
          <w:szCs w:val="28"/>
        </w:rPr>
        <w:t xml:space="preserve"> 2).</w:t>
      </w:r>
    </w:p>
    <w:p w14:paraId="7474485A"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15.</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Керівник</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після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закінчення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прохання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надає</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висновок</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додаток</w:t>
      </w:r>
      <w:proofErr w:type="spellEnd"/>
      <w:r w:rsidRPr="00596861">
        <w:rPr>
          <w:rFonts w:ascii="Roboto Condensed Light" w:hAnsi="Roboto Condensed Light"/>
          <w:sz w:val="28"/>
          <w:szCs w:val="28"/>
        </w:rPr>
        <w:t xml:space="preserve"> 3), </w:t>
      </w:r>
      <w:proofErr w:type="spellStart"/>
      <w:r w:rsidRPr="00596861">
        <w:rPr>
          <w:rFonts w:ascii="Roboto Condensed Light" w:hAnsi="Roboto Condensed Light"/>
          <w:sz w:val="28"/>
          <w:szCs w:val="28"/>
        </w:rPr>
        <w:t>який</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містить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інформацію</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результати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w:t>
      </w:r>
    </w:p>
    <w:p w14:paraId="2C08A2E0" w14:textId="77777777" w:rsidR="006B1FBE" w:rsidRPr="00596861" w:rsidRDefault="006B1FBE" w:rsidP="006B1FBE">
      <w:pPr>
        <w:spacing w:after="120"/>
        <w:ind w:firstLine="567"/>
        <w:rPr>
          <w:rFonts w:ascii="Roboto Condensed Light" w:hAnsi="Roboto Condensed Light"/>
          <w:sz w:val="28"/>
          <w:szCs w:val="28"/>
        </w:rPr>
      </w:pPr>
      <w:proofErr w:type="spellStart"/>
      <w:r w:rsidRPr="00596861">
        <w:rPr>
          <w:rFonts w:ascii="Roboto Condensed Light" w:hAnsi="Roboto Condensed Light"/>
          <w:sz w:val="28"/>
          <w:szCs w:val="28"/>
        </w:rPr>
        <w:t>Висновок</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результати</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посаді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помічника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судді</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підписують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керівник</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суддя</w:t>
      </w:r>
      <w:proofErr w:type="spellEnd"/>
      <w:r w:rsidRPr="00596861">
        <w:rPr>
          <w:rFonts w:ascii="Roboto Condensed Light" w:hAnsi="Roboto Condensed Light"/>
          <w:sz w:val="28"/>
          <w:szCs w:val="28"/>
        </w:rPr>
        <w:t>.</w:t>
      </w:r>
    </w:p>
    <w:p w14:paraId="625D40B7"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16.</w:t>
      </w:r>
      <w:r w:rsidRPr="00596861">
        <w:rPr>
          <w:rFonts w:ascii="Roboto Condensed Light" w:hAnsi="Roboto Condensed Light"/>
          <w:sz w:val="28"/>
          <w:szCs w:val="28"/>
        </w:rPr>
        <w:tab/>
      </w:r>
      <w:proofErr w:type="spellStart"/>
      <w:r w:rsidRPr="00596861">
        <w:rPr>
          <w:rFonts w:ascii="Roboto Condensed Light" w:hAnsi="Roboto Condensed Light"/>
          <w:sz w:val="28"/>
          <w:szCs w:val="28"/>
        </w:rPr>
        <w:t>Документи</w:t>
      </w:r>
      <w:proofErr w:type="spellEnd"/>
      <w:r w:rsidRPr="00596861">
        <w:rPr>
          <w:rFonts w:ascii="Roboto Condensed Light" w:hAnsi="Roboto Condensed Light"/>
          <w:sz w:val="28"/>
          <w:szCs w:val="28"/>
        </w:rPr>
        <w:t xml:space="preserve"> про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передаються</w:t>
      </w:r>
      <w:proofErr w:type="spellEnd"/>
      <w:r w:rsidRPr="00596861">
        <w:rPr>
          <w:rFonts w:ascii="Roboto Condensed Light" w:hAnsi="Roboto Condensed Light"/>
          <w:sz w:val="28"/>
          <w:szCs w:val="28"/>
        </w:rPr>
        <w:t xml:space="preserve"> до </w:t>
      </w:r>
      <w:proofErr w:type="spellStart"/>
      <w:r w:rsidRPr="00596861">
        <w:rPr>
          <w:rFonts w:ascii="Roboto Condensed Light" w:hAnsi="Roboto Condensed Light"/>
          <w:sz w:val="28"/>
          <w:szCs w:val="28"/>
        </w:rPr>
        <w:t>управління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кадрової</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роботи</w:t>
      </w:r>
      <w:proofErr w:type="spellEnd"/>
      <w:r w:rsidRPr="00596861">
        <w:rPr>
          <w:rFonts w:ascii="Roboto Condensed Light" w:hAnsi="Roboto Condensed Light"/>
          <w:sz w:val="28"/>
          <w:szCs w:val="28"/>
        </w:rPr>
        <w:t xml:space="preserve"> Суду.</w:t>
      </w:r>
    </w:p>
    <w:p w14:paraId="2E88A86A" w14:textId="77777777" w:rsidR="006B1FBE" w:rsidRPr="00596861" w:rsidRDefault="006B1FBE" w:rsidP="006B1FBE">
      <w:pPr>
        <w:spacing w:after="120"/>
        <w:ind w:firstLine="567"/>
        <w:rPr>
          <w:rFonts w:ascii="Roboto Condensed Light" w:hAnsi="Roboto Condensed Light"/>
          <w:sz w:val="28"/>
          <w:szCs w:val="28"/>
        </w:rPr>
      </w:pPr>
      <w:r w:rsidRPr="00596861">
        <w:rPr>
          <w:rFonts w:ascii="Roboto Condensed Light" w:hAnsi="Roboto Condensed Light"/>
          <w:sz w:val="28"/>
          <w:szCs w:val="28"/>
        </w:rPr>
        <w:t>17.</w:t>
      </w:r>
      <w:r w:rsidRPr="00596861">
        <w:rPr>
          <w:rFonts w:ascii="Roboto Condensed Light" w:hAnsi="Roboto Condensed Light"/>
          <w:sz w:val="28"/>
          <w:szCs w:val="28"/>
        </w:rPr>
        <w:tab/>
        <w:t xml:space="preserve">Суд не </w:t>
      </w:r>
      <w:proofErr w:type="spellStart"/>
      <w:r w:rsidRPr="00596861">
        <w:rPr>
          <w:rFonts w:ascii="Roboto Condensed Light" w:hAnsi="Roboto Condensed Light"/>
          <w:sz w:val="28"/>
          <w:szCs w:val="28"/>
        </w:rPr>
        <w:t>несе</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зобов'язань</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щодо</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відшкодування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стажисту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витрат</w:t>
      </w:r>
      <w:proofErr w:type="spellEnd"/>
      <w:r w:rsidRPr="00596861">
        <w:rPr>
          <w:rFonts w:ascii="Roboto Condensed Light" w:hAnsi="Roboto Condensed Light"/>
          <w:sz w:val="28"/>
          <w:szCs w:val="28"/>
        </w:rPr>
        <w:t xml:space="preserve"> на </w:t>
      </w:r>
      <w:proofErr w:type="spellStart"/>
      <w:r w:rsidRPr="00596861">
        <w:rPr>
          <w:rFonts w:ascii="Roboto Condensed Light" w:hAnsi="Roboto Condensed Light"/>
          <w:sz w:val="28"/>
          <w:szCs w:val="28"/>
        </w:rPr>
        <w:t>проїзд</w:t>
      </w:r>
      <w:proofErr w:type="spellEnd"/>
      <w:r w:rsidRPr="00596861">
        <w:rPr>
          <w:rFonts w:ascii="Roboto Condensed Light" w:hAnsi="Roboto Condensed Light"/>
          <w:sz w:val="28"/>
          <w:szCs w:val="28"/>
        </w:rPr>
        <w:t xml:space="preserve"> до </w:t>
      </w:r>
      <w:proofErr w:type="spellStart"/>
      <w:r w:rsidRPr="00596861">
        <w:rPr>
          <w:rFonts w:ascii="Roboto Condensed Light" w:hAnsi="Roboto Condensed Light"/>
          <w:sz w:val="28"/>
          <w:szCs w:val="28"/>
        </w:rPr>
        <w:t>місця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й назад, </w:t>
      </w:r>
      <w:proofErr w:type="spellStart"/>
      <w:r w:rsidRPr="00596861">
        <w:rPr>
          <w:rFonts w:ascii="Roboto Condensed Light" w:hAnsi="Roboto Condensed Light"/>
          <w:sz w:val="28"/>
          <w:szCs w:val="28"/>
        </w:rPr>
        <w:t>добових</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витрат</w:t>
      </w:r>
      <w:proofErr w:type="spellEnd"/>
      <w:r w:rsidRPr="00596861">
        <w:rPr>
          <w:rFonts w:ascii="Roboto Condensed Light" w:hAnsi="Roboto Condensed Light"/>
          <w:sz w:val="28"/>
          <w:szCs w:val="28"/>
        </w:rPr>
        <w:t xml:space="preserve"> на час </w:t>
      </w:r>
      <w:proofErr w:type="spellStart"/>
      <w:r w:rsidRPr="00596861">
        <w:rPr>
          <w:rFonts w:ascii="Roboto Condensed Light" w:hAnsi="Roboto Condensed Light"/>
          <w:sz w:val="28"/>
          <w:szCs w:val="28"/>
        </w:rPr>
        <w:t>перебування</w:t>
      </w:r>
      <w:proofErr w:type="spellEnd"/>
      <w:r w:rsidRPr="00596861">
        <w:rPr>
          <w:rFonts w:ascii="Roboto Condensed Light" w:hAnsi="Roboto Condensed Light"/>
          <w:sz w:val="28"/>
          <w:szCs w:val="28"/>
        </w:rPr>
        <w:t xml:space="preserve"> в </w:t>
      </w:r>
      <w:proofErr w:type="spellStart"/>
      <w:r w:rsidRPr="00596861">
        <w:rPr>
          <w:rFonts w:ascii="Roboto Condensed Light" w:hAnsi="Roboto Condensed Light"/>
          <w:sz w:val="28"/>
          <w:szCs w:val="28"/>
        </w:rPr>
        <w:t>дорозі</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витрат</w:t>
      </w:r>
      <w:proofErr w:type="spellEnd"/>
      <w:r w:rsidRPr="00596861">
        <w:rPr>
          <w:rFonts w:ascii="Roboto Condensed Light" w:hAnsi="Roboto Condensed Light"/>
          <w:sz w:val="28"/>
          <w:szCs w:val="28"/>
        </w:rPr>
        <w:t xml:space="preserve"> на найм </w:t>
      </w:r>
      <w:proofErr w:type="spellStart"/>
      <w:r w:rsidRPr="00596861">
        <w:rPr>
          <w:rFonts w:ascii="Roboto Condensed Light" w:hAnsi="Roboto Condensed Light"/>
          <w:sz w:val="28"/>
          <w:szCs w:val="28"/>
        </w:rPr>
        <w:t>житла</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тощо</w:t>
      </w:r>
      <w:proofErr w:type="spellEnd"/>
      <w:r w:rsidRPr="00596861">
        <w:rPr>
          <w:rFonts w:ascii="Roboto Condensed Light" w:hAnsi="Roboto Condensed Light"/>
          <w:sz w:val="28"/>
          <w:szCs w:val="28"/>
        </w:rPr>
        <w:t xml:space="preserve">. За </w:t>
      </w:r>
      <w:proofErr w:type="spellStart"/>
      <w:r w:rsidRPr="00596861">
        <w:rPr>
          <w:rFonts w:ascii="Roboto Condensed Light" w:hAnsi="Roboto Condensed Light"/>
          <w:sz w:val="28"/>
          <w:szCs w:val="28"/>
        </w:rPr>
        <w:t>проходження</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оплата </w:t>
      </w:r>
      <w:proofErr w:type="spellStart"/>
      <w:r w:rsidRPr="00596861">
        <w:rPr>
          <w:rFonts w:ascii="Roboto Condensed Light" w:hAnsi="Roboto Condensed Light"/>
          <w:sz w:val="28"/>
          <w:szCs w:val="28"/>
        </w:rPr>
        <w:t>стажисту</w:t>
      </w:r>
      <w:proofErr w:type="spellEnd"/>
      <w:r w:rsidRPr="00596861">
        <w:rPr>
          <w:rFonts w:ascii="Roboto Condensed Light" w:hAnsi="Roboto Condensed Light"/>
          <w:sz w:val="28"/>
          <w:szCs w:val="28"/>
        </w:rPr>
        <w:t xml:space="preserve"> та </w:t>
      </w:r>
      <w:proofErr w:type="spellStart"/>
      <w:r w:rsidRPr="00596861">
        <w:rPr>
          <w:rFonts w:ascii="Roboto Condensed Light" w:hAnsi="Roboto Condensed Light"/>
          <w:sz w:val="28"/>
          <w:szCs w:val="28"/>
        </w:rPr>
        <w:t>керівнику</w:t>
      </w:r>
      <w:proofErr w:type="spellEnd"/>
      <w:r w:rsidRPr="00596861">
        <w:rPr>
          <w:rFonts w:ascii="Roboto Condensed Light" w:hAnsi="Roboto Condensed Light"/>
          <w:sz w:val="28"/>
          <w:szCs w:val="28"/>
        </w:rPr>
        <w:t xml:space="preserve"> </w:t>
      </w:r>
      <w:proofErr w:type="spellStart"/>
      <w:r w:rsidRPr="00596861">
        <w:rPr>
          <w:rFonts w:ascii="Roboto Condensed Light" w:hAnsi="Roboto Condensed Light"/>
          <w:sz w:val="28"/>
          <w:szCs w:val="28"/>
        </w:rPr>
        <w:t>стажування</w:t>
      </w:r>
      <w:proofErr w:type="spellEnd"/>
      <w:r w:rsidRPr="00596861">
        <w:rPr>
          <w:rFonts w:ascii="Roboto Condensed Light" w:hAnsi="Roboto Condensed Light"/>
          <w:sz w:val="28"/>
          <w:szCs w:val="28"/>
        </w:rPr>
        <w:t xml:space="preserve"> не проводиться.</w:t>
      </w:r>
    </w:p>
    <w:p w14:paraId="4BB1AE9E" w14:textId="77777777" w:rsidR="006B1FBE" w:rsidRPr="00596861" w:rsidRDefault="006B1FBE" w:rsidP="006B1FBE">
      <w:pPr>
        <w:spacing w:after="120"/>
        <w:ind w:firstLine="567"/>
        <w:rPr>
          <w:rFonts w:ascii="Roboto Condensed Light" w:hAnsi="Roboto Condensed Light"/>
          <w:sz w:val="28"/>
          <w:szCs w:val="28"/>
        </w:rPr>
      </w:pPr>
    </w:p>
    <w:p w14:paraId="7A84C181" w14:textId="77777777" w:rsidR="006B1FBE" w:rsidRPr="00596861" w:rsidRDefault="006B1FBE" w:rsidP="006B1FBE">
      <w:pPr>
        <w:spacing w:after="120"/>
        <w:ind w:firstLine="567"/>
        <w:rPr>
          <w:rFonts w:ascii="Roboto Condensed Light" w:hAnsi="Roboto Condensed Light"/>
          <w:sz w:val="28"/>
          <w:szCs w:val="28"/>
        </w:rPr>
      </w:pPr>
    </w:p>
    <w:p w14:paraId="52007776" w14:textId="77777777" w:rsidR="006B1FBE" w:rsidRPr="0041346A" w:rsidRDefault="006B1FBE" w:rsidP="006B1FBE">
      <w:pPr>
        <w:spacing w:after="120"/>
        <w:ind w:firstLine="567"/>
        <w:rPr>
          <w:rFonts w:ascii="Roboto Condensed Light" w:hAnsi="Roboto Condensed Light"/>
          <w:b/>
        </w:rPr>
      </w:pPr>
      <w:proofErr w:type="spellStart"/>
      <w:r w:rsidRPr="0041346A">
        <w:rPr>
          <w:rFonts w:ascii="Roboto Condensed Light" w:hAnsi="Roboto Condensed Light"/>
          <w:b/>
          <w:sz w:val="28"/>
          <w:szCs w:val="28"/>
        </w:rPr>
        <w:t>Керівник</w:t>
      </w:r>
      <w:proofErr w:type="spellEnd"/>
      <w:r w:rsidRPr="0041346A">
        <w:rPr>
          <w:rFonts w:ascii="Roboto Condensed Light" w:hAnsi="Roboto Condensed Light"/>
          <w:b/>
          <w:sz w:val="28"/>
          <w:szCs w:val="28"/>
        </w:rPr>
        <w:t xml:space="preserve"> </w:t>
      </w:r>
      <w:proofErr w:type="spellStart"/>
      <w:r w:rsidRPr="0041346A">
        <w:rPr>
          <w:rFonts w:ascii="Roboto Condensed Light" w:hAnsi="Roboto Condensed Light"/>
          <w:b/>
          <w:sz w:val="28"/>
          <w:szCs w:val="28"/>
        </w:rPr>
        <w:t>апарату</w:t>
      </w:r>
      <w:proofErr w:type="spellEnd"/>
      <w:r w:rsidRPr="0041346A">
        <w:rPr>
          <w:rFonts w:ascii="Roboto Condensed Light" w:hAnsi="Roboto Condensed Light"/>
          <w:b/>
          <w:sz w:val="28"/>
          <w:szCs w:val="28"/>
        </w:rPr>
        <w:t xml:space="preserve"> Верховного Суду</w:t>
      </w:r>
      <w:r w:rsidRPr="0041346A">
        <w:rPr>
          <w:rFonts w:ascii="Roboto Condensed Light" w:hAnsi="Roboto Condensed Light"/>
          <w:b/>
          <w:sz w:val="28"/>
          <w:szCs w:val="28"/>
        </w:rPr>
        <w:tab/>
      </w:r>
      <w:r w:rsidRPr="0041346A">
        <w:rPr>
          <w:rFonts w:ascii="Roboto Condensed Light" w:hAnsi="Roboto Condensed Light"/>
          <w:b/>
          <w:sz w:val="28"/>
          <w:szCs w:val="28"/>
        </w:rPr>
        <w:tab/>
      </w:r>
      <w:r w:rsidRPr="0041346A">
        <w:rPr>
          <w:rFonts w:ascii="Roboto Condensed Light" w:hAnsi="Roboto Condensed Light"/>
          <w:b/>
          <w:sz w:val="28"/>
          <w:szCs w:val="28"/>
        </w:rPr>
        <w:tab/>
      </w:r>
      <w:r w:rsidRPr="0041346A">
        <w:rPr>
          <w:rFonts w:ascii="Roboto Condensed Light" w:hAnsi="Roboto Condensed Light"/>
          <w:b/>
          <w:sz w:val="28"/>
          <w:szCs w:val="28"/>
        </w:rPr>
        <w:tab/>
      </w:r>
      <w:r w:rsidRPr="0041346A">
        <w:rPr>
          <w:rFonts w:ascii="Roboto Condensed Light" w:hAnsi="Roboto Condensed Light"/>
          <w:b/>
          <w:sz w:val="28"/>
          <w:szCs w:val="28"/>
        </w:rPr>
        <w:tab/>
        <w:t>О. Булка</w:t>
      </w:r>
    </w:p>
    <w:p w14:paraId="7C6F7179" w14:textId="77777777" w:rsidR="007D5736" w:rsidRDefault="007D5736" w:rsidP="007D5736">
      <w:pPr>
        <w:spacing w:line="360" w:lineRule="auto"/>
        <w:rPr>
          <w:rFonts w:ascii="Roboto Condensed Light" w:hAnsi="Roboto Condensed Light"/>
          <w:sz w:val="24"/>
          <w:szCs w:val="24"/>
          <w:lang w:val="uk-UA"/>
        </w:rPr>
      </w:pPr>
    </w:p>
    <w:p w14:paraId="5A613A2C" w14:textId="77777777" w:rsidR="00D1246C" w:rsidRDefault="00D1246C" w:rsidP="007D5736">
      <w:pPr>
        <w:spacing w:line="360" w:lineRule="auto"/>
        <w:rPr>
          <w:rFonts w:ascii="Roboto Condensed Light" w:hAnsi="Roboto Condensed Light"/>
          <w:sz w:val="24"/>
          <w:szCs w:val="24"/>
          <w:lang w:val="uk-UA"/>
        </w:rPr>
      </w:pPr>
    </w:p>
    <w:p w14:paraId="5F0196B4" w14:textId="77777777" w:rsidR="007D5736" w:rsidRPr="007D5736" w:rsidRDefault="007D5736" w:rsidP="007D5736">
      <w:pPr>
        <w:spacing w:line="360" w:lineRule="auto"/>
        <w:rPr>
          <w:rFonts w:ascii="Roboto Condensed Light" w:hAnsi="Roboto Condensed Light"/>
          <w:sz w:val="24"/>
          <w:szCs w:val="24"/>
          <w:lang w:val="uk-UA"/>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9"/>
        <w:gridCol w:w="4969"/>
      </w:tblGrid>
      <w:tr w:rsidR="007D5736" w:rsidRPr="007D5736" w14:paraId="2A3999D2" w14:textId="77777777" w:rsidTr="00DF4525">
        <w:tc>
          <w:tcPr>
            <w:tcW w:w="4928" w:type="dxa"/>
          </w:tcPr>
          <w:p w14:paraId="5AFF66BC" w14:textId="77777777" w:rsidR="007D5736" w:rsidRPr="007D5736" w:rsidRDefault="007D5736" w:rsidP="001475FE">
            <w:pPr>
              <w:pStyle w:val="20"/>
              <w:shd w:val="clear" w:color="auto" w:fill="auto"/>
              <w:spacing w:before="0" w:after="432" w:line="360" w:lineRule="auto"/>
              <w:rPr>
                <w:rFonts w:ascii="Roboto Condensed Light" w:hAnsi="Roboto Condensed Light"/>
                <w:sz w:val="24"/>
                <w:szCs w:val="24"/>
              </w:rPr>
            </w:pPr>
          </w:p>
        </w:tc>
        <w:tc>
          <w:tcPr>
            <w:tcW w:w="5056" w:type="dxa"/>
          </w:tcPr>
          <w:p w14:paraId="131510FE" w14:textId="77777777" w:rsidR="007D5736" w:rsidRPr="007D5736" w:rsidRDefault="007D5736" w:rsidP="001475FE">
            <w:pPr>
              <w:pStyle w:val="20"/>
              <w:shd w:val="clear" w:color="auto" w:fill="auto"/>
              <w:spacing w:before="0" w:after="432" w:line="276" w:lineRule="auto"/>
              <w:rPr>
                <w:rFonts w:ascii="Roboto Condensed Light" w:hAnsi="Roboto Condensed Light"/>
                <w:sz w:val="24"/>
                <w:szCs w:val="24"/>
              </w:rPr>
            </w:pPr>
            <w:r w:rsidRPr="007D5736">
              <w:rPr>
                <w:rFonts w:ascii="Roboto Condensed Light" w:hAnsi="Roboto Condensed Light"/>
                <w:sz w:val="24"/>
                <w:szCs w:val="24"/>
              </w:rPr>
              <w:t>Додаток 1</w:t>
            </w:r>
            <w:r w:rsidRPr="007D5736">
              <w:rPr>
                <w:rFonts w:ascii="Roboto Condensed Light" w:hAnsi="Roboto Condensed Light"/>
                <w:sz w:val="24"/>
                <w:szCs w:val="24"/>
              </w:rPr>
              <w:br/>
              <w:t>до Порядку стажування в апараті</w:t>
            </w:r>
            <w:r w:rsidRPr="007D5736">
              <w:rPr>
                <w:rFonts w:ascii="Roboto Condensed Light" w:hAnsi="Roboto Condensed Light"/>
                <w:sz w:val="24"/>
                <w:szCs w:val="24"/>
              </w:rPr>
              <w:br/>
              <w:t>Верховного Суду, затвердженого наказом</w:t>
            </w:r>
            <w:r w:rsidRPr="007D5736">
              <w:rPr>
                <w:rFonts w:ascii="Roboto Condensed Light" w:hAnsi="Roboto Condensed Light"/>
                <w:sz w:val="24"/>
                <w:szCs w:val="24"/>
              </w:rPr>
              <w:br/>
              <w:t>керівника апарату Верховного Суду</w:t>
            </w:r>
            <w:r w:rsidRPr="007D5736">
              <w:rPr>
                <w:rFonts w:ascii="Roboto Condensed Light" w:hAnsi="Roboto Condensed Light"/>
                <w:sz w:val="24"/>
                <w:szCs w:val="24"/>
              </w:rPr>
              <w:br/>
              <w:t>від 27.03.2018 р.   № 38-ОД</w:t>
            </w:r>
          </w:p>
        </w:tc>
      </w:tr>
      <w:tr w:rsidR="007D5736" w:rsidRPr="006B1FBE" w14:paraId="77207EEC" w14:textId="77777777" w:rsidTr="00DF4525">
        <w:tc>
          <w:tcPr>
            <w:tcW w:w="4928" w:type="dxa"/>
          </w:tcPr>
          <w:p w14:paraId="7ECED3F1" w14:textId="77777777" w:rsidR="007D5736" w:rsidRPr="007D5736" w:rsidRDefault="007D5736" w:rsidP="001475FE">
            <w:pPr>
              <w:pStyle w:val="20"/>
              <w:shd w:val="clear" w:color="auto" w:fill="auto"/>
              <w:spacing w:before="0" w:after="432" w:line="276" w:lineRule="auto"/>
              <w:rPr>
                <w:rFonts w:ascii="Roboto Condensed Light" w:hAnsi="Roboto Condensed Light"/>
                <w:sz w:val="24"/>
                <w:szCs w:val="24"/>
              </w:rPr>
            </w:pPr>
            <w:r w:rsidRPr="007D5736">
              <w:rPr>
                <w:rFonts w:ascii="Roboto Condensed Light" w:hAnsi="Roboto Condensed Light"/>
                <w:sz w:val="24"/>
                <w:szCs w:val="24"/>
              </w:rPr>
              <w:t xml:space="preserve">ПОГОДЖЕНО </w:t>
            </w:r>
            <w:r w:rsidRPr="007D5736">
              <w:rPr>
                <w:rFonts w:ascii="Roboto Condensed Light" w:hAnsi="Roboto Condensed Light"/>
                <w:sz w:val="24"/>
                <w:szCs w:val="24"/>
              </w:rPr>
              <w:br/>
              <w:t>Керівник апарату</w:t>
            </w:r>
            <w:r w:rsidRPr="007D5736">
              <w:rPr>
                <w:rFonts w:ascii="Roboto Condensed Light" w:hAnsi="Roboto Condensed Light"/>
                <w:sz w:val="24"/>
                <w:szCs w:val="24"/>
              </w:rPr>
              <w:br/>
              <w:t>Верховного Суду</w:t>
            </w:r>
            <w:r w:rsidRPr="007D5736">
              <w:rPr>
                <w:rFonts w:ascii="Roboto Condensed Light" w:hAnsi="Roboto Condensed Light"/>
                <w:sz w:val="24"/>
                <w:szCs w:val="24"/>
              </w:rPr>
              <w:br/>
              <w:t>______________________________________________</w:t>
            </w:r>
            <w:r w:rsidRPr="007D5736">
              <w:rPr>
                <w:rFonts w:ascii="Roboto Condensed Light" w:hAnsi="Roboto Condensed Light"/>
                <w:sz w:val="24"/>
                <w:szCs w:val="24"/>
              </w:rPr>
              <w:br/>
              <w:t xml:space="preserve">(Підпис) </w:t>
            </w:r>
            <w:r w:rsidRPr="007D5736">
              <w:rPr>
                <w:rFonts w:ascii="Roboto Condensed Light" w:hAnsi="Roboto Condensed Light"/>
                <w:sz w:val="24"/>
                <w:szCs w:val="24"/>
              </w:rPr>
              <w:br/>
              <w:t>(Ініціали, прізвище)</w:t>
            </w:r>
            <w:r w:rsidRPr="007D5736">
              <w:rPr>
                <w:rFonts w:ascii="Roboto Condensed Light" w:hAnsi="Roboto Condensed Light"/>
                <w:sz w:val="24"/>
                <w:szCs w:val="24"/>
              </w:rPr>
              <w:br/>
              <w:t>____________ 20___ р.</w:t>
            </w:r>
          </w:p>
        </w:tc>
        <w:tc>
          <w:tcPr>
            <w:tcW w:w="5056" w:type="dxa"/>
          </w:tcPr>
          <w:p w14:paraId="5FA5CFC4" w14:textId="77777777" w:rsidR="007D5736" w:rsidRPr="007D5736" w:rsidRDefault="007D5736" w:rsidP="001475FE">
            <w:pPr>
              <w:pStyle w:val="20"/>
              <w:shd w:val="clear" w:color="auto" w:fill="auto"/>
              <w:spacing w:before="0" w:after="432" w:line="276" w:lineRule="auto"/>
              <w:rPr>
                <w:rFonts w:ascii="Roboto Condensed Light" w:hAnsi="Roboto Condensed Light"/>
                <w:sz w:val="24"/>
                <w:szCs w:val="24"/>
              </w:rPr>
            </w:pPr>
            <w:r w:rsidRPr="007D5736">
              <w:rPr>
                <w:rFonts w:ascii="Roboto Condensed Light" w:hAnsi="Roboto Condensed Light"/>
                <w:sz w:val="24"/>
                <w:szCs w:val="24"/>
              </w:rPr>
              <w:t>ЗАТВЕРДЖУЮ</w:t>
            </w:r>
            <w:r w:rsidRPr="007D5736">
              <w:rPr>
                <w:rFonts w:ascii="Roboto Condensed Light" w:hAnsi="Roboto Condensed Light"/>
                <w:sz w:val="24"/>
                <w:szCs w:val="24"/>
              </w:rPr>
              <w:br/>
              <w:t>Керівник стажування</w:t>
            </w:r>
            <w:r w:rsidRPr="007D5736">
              <w:rPr>
                <w:rFonts w:ascii="Roboto Condensed Light" w:hAnsi="Roboto Condensed Light"/>
                <w:sz w:val="24"/>
                <w:szCs w:val="24"/>
              </w:rPr>
              <w:br/>
            </w:r>
            <w:r w:rsidRPr="007D5736">
              <w:rPr>
                <w:rFonts w:ascii="Roboto Condensed Light" w:hAnsi="Roboto Condensed Light"/>
                <w:sz w:val="24"/>
                <w:szCs w:val="24"/>
              </w:rPr>
              <w:br/>
              <w:t>_________________________________________________</w:t>
            </w:r>
            <w:r w:rsidRPr="007D5736">
              <w:rPr>
                <w:rFonts w:ascii="Roboto Condensed Light" w:hAnsi="Roboto Condensed Light"/>
                <w:sz w:val="24"/>
                <w:szCs w:val="24"/>
              </w:rPr>
              <w:br/>
              <w:t xml:space="preserve">(Підпис) </w:t>
            </w:r>
            <w:r w:rsidRPr="007D5736">
              <w:rPr>
                <w:rFonts w:ascii="Roboto Condensed Light" w:hAnsi="Roboto Condensed Light"/>
                <w:sz w:val="24"/>
                <w:szCs w:val="24"/>
              </w:rPr>
              <w:br/>
              <w:t>(Ініціали, прізвище)</w:t>
            </w:r>
            <w:r w:rsidRPr="007D5736">
              <w:rPr>
                <w:rFonts w:ascii="Roboto Condensed Light" w:hAnsi="Roboto Condensed Light"/>
                <w:sz w:val="24"/>
                <w:szCs w:val="24"/>
              </w:rPr>
              <w:br/>
              <w:t>____________ 20___ р.</w:t>
            </w:r>
          </w:p>
        </w:tc>
      </w:tr>
    </w:tbl>
    <w:p w14:paraId="34B21314" w14:textId="77777777" w:rsidR="007D5736" w:rsidRPr="007D5736" w:rsidRDefault="007D5736" w:rsidP="001475FE">
      <w:pPr>
        <w:pStyle w:val="22"/>
        <w:keepNext/>
        <w:keepLines/>
        <w:shd w:val="clear" w:color="auto" w:fill="auto"/>
        <w:spacing w:before="0" w:after="282" w:line="360" w:lineRule="auto"/>
        <w:ind w:right="100"/>
        <w:jc w:val="both"/>
        <w:rPr>
          <w:rFonts w:ascii="Roboto Condensed Light" w:hAnsi="Roboto Condensed Light"/>
          <w:sz w:val="24"/>
          <w:szCs w:val="24"/>
          <w:lang w:val="uk-UA"/>
        </w:rPr>
      </w:pPr>
      <w:bookmarkStart w:id="0" w:name="bookmark8"/>
    </w:p>
    <w:p w14:paraId="2E92BD1C" w14:textId="77777777" w:rsidR="007D5736" w:rsidRPr="007D5736" w:rsidRDefault="007D5736" w:rsidP="001475FE">
      <w:pPr>
        <w:pStyle w:val="22"/>
        <w:keepNext/>
        <w:keepLines/>
        <w:shd w:val="clear" w:color="auto" w:fill="auto"/>
        <w:spacing w:before="0" w:after="282" w:line="360" w:lineRule="auto"/>
        <w:ind w:right="100"/>
        <w:rPr>
          <w:rFonts w:ascii="Roboto Condensed Light" w:hAnsi="Roboto Condensed Light"/>
          <w:sz w:val="24"/>
          <w:szCs w:val="24"/>
          <w:lang w:val="uk-UA"/>
        </w:rPr>
      </w:pPr>
      <w:r w:rsidRPr="007D5736">
        <w:rPr>
          <w:rFonts w:ascii="Roboto Condensed Light" w:hAnsi="Roboto Condensed Light"/>
          <w:sz w:val="24"/>
          <w:szCs w:val="24"/>
          <w:lang w:val="uk-UA"/>
        </w:rPr>
        <w:t>ІНДИВІДУАЛЬНИЙ ПЛАН СТАЖУВАННЯ*</w:t>
      </w:r>
      <w:bookmarkEnd w:id="0"/>
      <w:r w:rsidRPr="007D5736">
        <w:rPr>
          <w:rFonts w:ascii="Roboto Condensed Light" w:hAnsi="Roboto Condensed Light"/>
          <w:sz w:val="24"/>
          <w:szCs w:val="24"/>
          <w:lang w:val="uk-UA"/>
        </w:rPr>
        <w:br/>
        <w:t>_______________________________________________</w:t>
      </w:r>
    </w:p>
    <w:p w14:paraId="4E6DA2A7" w14:textId="77777777" w:rsidR="007D5736" w:rsidRPr="007D5736" w:rsidRDefault="007D5736" w:rsidP="001475FE">
      <w:pPr>
        <w:pStyle w:val="70"/>
        <w:shd w:val="clear" w:color="auto" w:fill="auto"/>
        <w:tabs>
          <w:tab w:val="left" w:leader="underscore" w:pos="4882"/>
          <w:tab w:val="left" w:leader="underscore" w:pos="6529"/>
        </w:tabs>
        <w:spacing w:before="0" w:line="360" w:lineRule="auto"/>
        <w:ind w:left="2835" w:right="3020" w:firstLine="0"/>
        <w:jc w:val="center"/>
        <w:rPr>
          <w:rFonts w:ascii="Roboto Condensed Light" w:hAnsi="Roboto Condensed Light"/>
          <w:sz w:val="24"/>
          <w:szCs w:val="24"/>
          <w:lang w:val="uk-UA"/>
        </w:rPr>
      </w:pPr>
      <w:r w:rsidRPr="007D5736">
        <w:rPr>
          <w:rFonts w:ascii="Roboto Condensed Light" w:hAnsi="Roboto Condensed Light"/>
          <w:sz w:val="24"/>
          <w:szCs w:val="24"/>
          <w:lang w:val="uk-UA"/>
        </w:rPr>
        <w:t xml:space="preserve">(Прізвище, ім'я, по батькові стажиста) </w:t>
      </w:r>
      <w:r w:rsidRPr="007D5736">
        <w:rPr>
          <w:rFonts w:ascii="Roboto Condensed Light" w:hAnsi="Roboto Condensed Light"/>
          <w:sz w:val="24"/>
          <w:szCs w:val="24"/>
          <w:lang w:val="uk-UA"/>
        </w:rPr>
        <w:br/>
      </w:r>
      <w:r w:rsidRPr="007D5736">
        <w:rPr>
          <w:rStyle w:val="711pt"/>
          <w:rFonts w:ascii="Roboto Condensed Light" w:hAnsi="Roboto Condensed Light"/>
          <w:sz w:val="24"/>
          <w:szCs w:val="24"/>
        </w:rPr>
        <w:t>з</w:t>
      </w:r>
      <w:r w:rsidRPr="007D5736">
        <w:rPr>
          <w:rStyle w:val="711pt"/>
          <w:rFonts w:ascii="Roboto Condensed Light" w:hAnsi="Roboto Condensed Light"/>
          <w:sz w:val="24"/>
          <w:szCs w:val="24"/>
        </w:rPr>
        <w:tab/>
        <w:t>по_______________</w:t>
      </w:r>
    </w:p>
    <w:p w14:paraId="5F05C572" w14:textId="77777777" w:rsidR="007D5736" w:rsidRPr="007D5736" w:rsidRDefault="007D5736" w:rsidP="001475FE">
      <w:pPr>
        <w:pStyle w:val="a4"/>
        <w:framePr w:w="9768" w:wrap="notBeside" w:vAnchor="text" w:hAnchor="page" w:x="1478" w:y="792"/>
        <w:shd w:val="clear" w:color="auto" w:fill="auto"/>
        <w:spacing w:line="36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(Назва посади із зазначенням структурного підрозділу)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0"/>
        <w:gridCol w:w="3816"/>
        <w:gridCol w:w="1925"/>
        <w:gridCol w:w="3197"/>
      </w:tblGrid>
      <w:tr w:rsidR="007D5736" w:rsidRPr="007D5736" w14:paraId="52880E36" w14:textId="77777777" w:rsidTr="001475FE">
        <w:trPr>
          <w:trHeight w:hRule="exact" w:val="1283"/>
          <w:jc w:val="center"/>
        </w:trPr>
        <w:tc>
          <w:tcPr>
            <w:tcW w:w="830" w:type="dxa"/>
            <w:tcBorders>
              <w:top w:val="single" w:sz="4" w:space="0" w:color="auto"/>
              <w:left w:val="single" w:sz="4" w:space="0" w:color="auto"/>
            </w:tcBorders>
            <w:shd w:val="clear" w:color="auto" w:fill="FFFFFF"/>
            <w:vAlign w:val="center"/>
          </w:tcPr>
          <w:p w14:paraId="7B748C03" w14:textId="77777777" w:rsidR="007D5736" w:rsidRPr="007D5736" w:rsidRDefault="007D5736" w:rsidP="001475FE">
            <w:pPr>
              <w:pStyle w:val="20"/>
              <w:framePr w:w="9768" w:wrap="notBeside" w:vAnchor="text" w:hAnchor="page" w:x="1478" w:y="792"/>
              <w:shd w:val="clear" w:color="auto" w:fill="auto"/>
              <w:spacing w:before="0" w:after="120" w:line="360" w:lineRule="auto"/>
              <w:ind w:left="340"/>
              <w:jc w:val="left"/>
              <w:rPr>
                <w:rFonts w:ascii="Roboto Condensed Light" w:hAnsi="Roboto Condensed Light"/>
                <w:sz w:val="24"/>
                <w:szCs w:val="24"/>
                <w:lang w:val="uk-UA"/>
              </w:rPr>
            </w:pPr>
            <w:r w:rsidRPr="007D5736">
              <w:rPr>
                <w:rFonts w:ascii="Roboto Condensed Light" w:hAnsi="Roboto Condensed Light"/>
                <w:sz w:val="24"/>
                <w:szCs w:val="24"/>
                <w:lang w:val="uk-UA"/>
              </w:rPr>
              <w:t>№</w:t>
            </w:r>
          </w:p>
          <w:p w14:paraId="412C5AFB" w14:textId="77777777" w:rsidR="007D5736" w:rsidRPr="007D5736" w:rsidRDefault="007D5736" w:rsidP="001475FE">
            <w:pPr>
              <w:pStyle w:val="20"/>
              <w:framePr w:w="9768" w:wrap="notBeside" w:vAnchor="text" w:hAnchor="page" w:x="1478" w:y="792"/>
              <w:shd w:val="clear" w:color="auto" w:fill="auto"/>
              <w:spacing w:before="0" w:after="0" w:line="360" w:lineRule="auto"/>
              <w:ind w:left="340"/>
              <w:jc w:val="left"/>
              <w:rPr>
                <w:rFonts w:ascii="Roboto Condensed Light" w:hAnsi="Roboto Condensed Light"/>
                <w:sz w:val="24"/>
                <w:szCs w:val="24"/>
                <w:lang w:val="uk-UA"/>
              </w:rPr>
            </w:pPr>
            <w:r w:rsidRPr="007D5736">
              <w:rPr>
                <w:rFonts w:ascii="Roboto Condensed Light" w:hAnsi="Roboto Condensed Light"/>
                <w:sz w:val="24"/>
                <w:szCs w:val="24"/>
                <w:lang w:val="uk-UA"/>
              </w:rPr>
              <w:t>з/п</w:t>
            </w:r>
          </w:p>
        </w:tc>
        <w:tc>
          <w:tcPr>
            <w:tcW w:w="3816" w:type="dxa"/>
            <w:tcBorders>
              <w:top w:val="single" w:sz="4" w:space="0" w:color="auto"/>
              <w:left w:val="single" w:sz="4" w:space="0" w:color="auto"/>
            </w:tcBorders>
            <w:shd w:val="clear" w:color="auto" w:fill="FFFFFF"/>
            <w:vAlign w:val="center"/>
          </w:tcPr>
          <w:p w14:paraId="5DAB2DD1" w14:textId="77777777" w:rsidR="007D5736" w:rsidRPr="007D5736" w:rsidRDefault="007D5736" w:rsidP="001475FE">
            <w:pPr>
              <w:pStyle w:val="20"/>
              <w:framePr w:w="9768" w:wrap="notBeside" w:vAnchor="text" w:hAnchor="page" w:x="1478" w:y="792"/>
              <w:shd w:val="clear" w:color="auto" w:fill="auto"/>
              <w:spacing w:before="0" w:after="0" w:line="24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Завдання</w:t>
            </w:r>
          </w:p>
        </w:tc>
        <w:tc>
          <w:tcPr>
            <w:tcW w:w="1925" w:type="dxa"/>
            <w:tcBorders>
              <w:top w:val="single" w:sz="4" w:space="0" w:color="auto"/>
              <w:left w:val="single" w:sz="4" w:space="0" w:color="auto"/>
            </w:tcBorders>
            <w:shd w:val="clear" w:color="auto" w:fill="FFFFFF"/>
            <w:vAlign w:val="center"/>
          </w:tcPr>
          <w:p w14:paraId="0B099494" w14:textId="77777777" w:rsidR="007D5736" w:rsidRPr="007D5736" w:rsidRDefault="007D5736" w:rsidP="001475FE">
            <w:pPr>
              <w:pStyle w:val="20"/>
              <w:framePr w:w="9768" w:wrap="notBeside" w:vAnchor="text" w:hAnchor="page" w:x="1478" w:y="792"/>
              <w:shd w:val="clear" w:color="auto" w:fill="auto"/>
              <w:spacing w:before="0" w:after="180" w:line="24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Строк</w:t>
            </w:r>
          </w:p>
          <w:p w14:paraId="0995A997" w14:textId="77777777" w:rsidR="007D5736" w:rsidRPr="007D5736" w:rsidRDefault="007D5736" w:rsidP="001475FE">
            <w:pPr>
              <w:pStyle w:val="20"/>
              <w:framePr w:w="9768" w:wrap="notBeside" w:vAnchor="text" w:hAnchor="page" w:x="1478" w:y="792"/>
              <w:shd w:val="clear" w:color="auto" w:fill="auto"/>
              <w:spacing w:before="0" w:after="0" w:line="24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виконання</w:t>
            </w:r>
          </w:p>
        </w:tc>
        <w:tc>
          <w:tcPr>
            <w:tcW w:w="3197" w:type="dxa"/>
            <w:tcBorders>
              <w:top w:val="single" w:sz="4" w:space="0" w:color="auto"/>
              <w:left w:val="single" w:sz="4" w:space="0" w:color="auto"/>
              <w:right w:val="single" w:sz="4" w:space="0" w:color="auto"/>
            </w:tcBorders>
            <w:shd w:val="clear" w:color="auto" w:fill="FFFFFF"/>
            <w:vAlign w:val="bottom"/>
          </w:tcPr>
          <w:p w14:paraId="4D97C5B2" w14:textId="77777777" w:rsidR="007D5736" w:rsidRPr="007D5736" w:rsidRDefault="007D5736" w:rsidP="001475FE">
            <w:pPr>
              <w:pStyle w:val="20"/>
              <w:framePr w:w="9768" w:wrap="notBeside" w:vAnchor="text" w:hAnchor="page" w:x="1478" w:y="792"/>
              <w:shd w:val="clear" w:color="auto" w:fill="auto"/>
              <w:spacing w:before="0" w:after="0" w:line="24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Результати виконання завдань (виконано в повному обсязі, виконано частково, не виконано)</w:t>
            </w:r>
          </w:p>
        </w:tc>
      </w:tr>
      <w:tr w:rsidR="007D5736" w:rsidRPr="007D5736" w14:paraId="5FC20B08" w14:textId="77777777" w:rsidTr="00DF4525">
        <w:trPr>
          <w:trHeight w:hRule="exact" w:val="384"/>
          <w:jc w:val="center"/>
        </w:trPr>
        <w:tc>
          <w:tcPr>
            <w:tcW w:w="830" w:type="dxa"/>
            <w:tcBorders>
              <w:top w:val="single" w:sz="4" w:space="0" w:color="auto"/>
              <w:left w:val="single" w:sz="4" w:space="0" w:color="auto"/>
            </w:tcBorders>
            <w:shd w:val="clear" w:color="auto" w:fill="FFFFFF"/>
            <w:vAlign w:val="bottom"/>
          </w:tcPr>
          <w:p w14:paraId="48961192" w14:textId="77777777" w:rsidR="007D5736" w:rsidRPr="007D5736" w:rsidRDefault="007D5736" w:rsidP="001475FE">
            <w:pPr>
              <w:pStyle w:val="20"/>
              <w:framePr w:w="9768" w:wrap="notBeside" w:vAnchor="text" w:hAnchor="page" w:x="1478" w:y="792"/>
              <w:shd w:val="clear" w:color="auto" w:fill="auto"/>
              <w:spacing w:before="0" w:after="0" w:line="360" w:lineRule="auto"/>
              <w:ind w:left="340"/>
              <w:jc w:val="left"/>
              <w:rPr>
                <w:rFonts w:ascii="Roboto Condensed Light" w:hAnsi="Roboto Condensed Light"/>
                <w:sz w:val="24"/>
                <w:szCs w:val="24"/>
                <w:lang w:val="uk-UA"/>
              </w:rPr>
            </w:pPr>
            <w:r w:rsidRPr="007D5736">
              <w:rPr>
                <w:rFonts w:ascii="Roboto Condensed Light" w:hAnsi="Roboto Condensed Light"/>
                <w:sz w:val="24"/>
                <w:szCs w:val="24"/>
                <w:lang w:val="uk-UA"/>
              </w:rPr>
              <w:t>1</w:t>
            </w:r>
          </w:p>
        </w:tc>
        <w:tc>
          <w:tcPr>
            <w:tcW w:w="3816" w:type="dxa"/>
            <w:tcBorders>
              <w:top w:val="single" w:sz="4" w:space="0" w:color="auto"/>
              <w:left w:val="single" w:sz="4" w:space="0" w:color="auto"/>
            </w:tcBorders>
            <w:shd w:val="clear" w:color="auto" w:fill="FFFFFF"/>
          </w:tcPr>
          <w:p w14:paraId="402CF3B8"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1925" w:type="dxa"/>
            <w:tcBorders>
              <w:top w:val="single" w:sz="4" w:space="0" w:color="auto"/>
              <w:left w:val="single" w:sz="4" w:space="0" w:color="auto"/>
            </w:tcBorders>
            <w:shd w:val="clear" w:color="auto" w:fill="FFFFFF"/>
          </w:tcPr>
          <w:p w14:paraId="178E9FFB"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3197" w:type="dxa"/>
            <w:tcBorders>
              <w:top w:val="single" w:sz="4" w:space="0" w:color="auto"/>
              <w:left w:val="single" w:sz="4" w:space="0" w:color="auto"/>
              <w:right w:val="single" w:sz="4" w:space="0" w:color="auto"/>
            </w:tcBorders>
            <w:shd w:val="clear" w:color="auto" w:fill="FFFFFF"/>
          </w:tcPr>
          <w:p w14:paraId="559C1442"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r>
      <w:tr w:rsidR="007D5736" w:rsidRPr="007D5736" w14:paraId="137D44FD" w14:textId="77777777" w:rsidTr="00DF4525">
        <w:trPr>
          <w:trHeight w:hRule="exact" w:val="379"/>
          <w:jc w:val="center"/>
        </w:trPr>
        <w:tc>
          <w:tcPr>
            <w:tcW w:w="830" w:type="dxa"/>
            <w:tcBorders>
              <w:top w:val="single" w:sz="4" w:space="0" w:color="auto"/>
              <w:left w:val="single" w:sz="4" w:space="0" w:color="auto"/>
            </w:tcBorders>
            <w:shd w:val="clear" w:color="auto" w:fill="FFFFFF"/>
            <w:vAlign w:val="bottom"/>
          </w:tcPr>
          <w:p w14:paraId="322E10B1" w14:textId="77777777" w:rsidR="007D5736" w:rsidRPr="007D5736" w:rsidRDefault="007D5736" w:rsidP="001475FE">
            <w:pPr>
              <w:pStyle w:val="20"/>
              <w:framePr w:w="9768" w:wrap="notBeside" w:vAnchor="text" w:hAnchor="page" w:x="1478" w:y="792"/>
              <w:shd w:val="clear" w:color="auto" w:fill="auto"/>
              <w:spacing w:before="0" w:after="0" w:line="360" w:lineRule="auto"/>
              <w:ind w:left="340"/>
              <w:jc w:val="left"/>
              <w:rPr>
                <w:rFonts w:ascii="Roboto Condensed Light" w:hAnsi="Roboto Condensed Light"/>
                <w:sz w:val="24"/>
                <w:szCs w:val="24"/>
                <w:lang w:val="uk-UA"/>
              </w:rPr>
            </w:pPr>
            <w:r w:rsidRPr="007D5736">
              <w:rPr>
                <w:rFonts w:ascii="Roboto Condensed Light" w:hAnsi="Roboto Condensed Light"/>
                <w:sz w:val="24"/>
                <w:szCs w:val="24"/>
                <w:lang w:val="uk-UA"/>
              </w:rPr>
              <w:t>2</w:t>
            </w:r>
          </w:p>
        </w:tc>
        <w:tc>
          <w:tcPr>
            <w:tcW w:w="3816" w:type="dxa"/>
            <w:tcBorders>
              <w:top w:val="single" w:sz="4" w:space="0" w:color="auto"/>
              <w:left w:val="single" w:sz="4" w:space="0" w:color="auto"/>
            </w:tcBorders>
            <w:shd w:val="clear" w:color="auto" w:fill="FFFFFF"/>
          </w:tcPr>
          <w:p w14:paraId="2C432786"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1925" w:type="dxa"/>
            <w:tcBorders>
              <w:top w:val="single" w:sz="4" w:space="0" w:color="auto"/>
              <w:left w:val="single" w:sz="4" w:space="0" w:color="auto"/>
            </w:tcBorders>
            <w:shd w:val="clear" w:color="auto" w:fill="FFFFFF"/>
          </w:tcPr>
          <w:p w14:paraId="275015A0"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3197" w:type="dxa"/>
            <w:tcBorders>
              <w:top w:val="single" w:sz="4" w:space="0" w:color="auto"/>
              <w:left w:val="single" w:sz="4" w:space="0" w:color="auto"/>
              <w:right w:val="single" w:sz="4" w:space="0" w:color="auto"/>
            </w:tcBorders>
            <w:shd w:val="clear" w:color="auto" w:fill="FFFFFF"/>
          </w:tcPr>
          <w:p w14:paraId="465A5BB7"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r>
      <w:tr w:rsidR="007D5736" w:rsidRPr="007D5736" w14:paraId="1BB33064" w14:textId="77777777" w:rsidTr="00DF4525">
        <w:trPr>
          <w:trHeight w:hRule="exact" w:val="398"/>
          <w:jc w:val="center"/>
        </w:trPr>
        <w:tc>
          <w:tcPr>
            <w:tcW w:w="830" w:type="dxa"/>
            <w:tcBorders>
              <w:top w:val="single" w:sz="4" w:space="0" w:color="auto"/>
              <w:left w:val="single" w:sz="4" w:space="0" w:color="auto"/>
              <w:bottom w:val="single" w:sz="4" w:space="0" w:color="auto"/>
            </w:tcBorders>
            <w:shd w:val="clear" w:color="auto" w:fill="FFFFFF"/>
            <w:vAlign w:val="bottom"/>
          </w:tcPr>
          <w:p w14:paraId="47CC58A7" w14:textId="77777777" w:rsidR="007D5736" w:rsidRPr="007D5736" w:rsidRDefault="007D5736" w:rsidP="001475FE">
            <w:pPr>
              <w:pStyle w:val="20"/>
              <w:framePr w:w="9768" w:wrap="notBeside" w:vAnchor="text" w:hAnchor="page" w:x="1478" w:y="792"/>
              <w:shd w:val="clear" w:color="auto" w:fill="auto"/>
              <w:spacing w:before="0" w:after="0" w:line="360" w:lineRule="auto"/>
              <w:ind w:left="340"/>
              <w:jc w:val="left"/>
              <w:rPr>
                <w:rFonts w:ascii="Roboto Condensed Light" w:hAnsi="Roboto Condensed Light"/>
                <w:sz w:val="24"/>
                <w:szCs w:val="24"/>
                <w:lang w:val="uk-UA"/>
              </w:rPr>
            </w:pPr>
            <w:r w:rsidRPr="007D5736">
              <w:rPr>
                <w:rFonts w:ascii="Roboto Condensed Light" w:hAnsi="Roboto Condensed Light"/>
                <w:sz w:val="24"/>
                <w:szCs w:val="24"/>
                <w:lang w:val="uk-UA"/>
              </w:rPr>
              <w:t>3</w:t>
            </w:r>
          </w:p>
        </w:tc>
        <w:tc>
          <w:tcPr>
            <w:tcW w:w="3816" w:type="dxa"/>
            <w:tcBorders>
              <w:top w:val="single" w:sz="4" w:space="0" w:color="auto"/>
              <w:left w:val="single" w:sz="4" w:space="0" w:color="auto"/>
              <w:bottom w:val="single" w:sz="4" w:space="0" w:color="auto"/>
            </w:tcBorders>
            <w:shd w:val="clear" w:color="auto" w:fill="FFFFFF"/>
          </w:tcPr>
          <w:p w14:paraId="0571E819"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1925" w:type="dxa"/>
            <w:tcBorders>
              <w:top w:val="single" w:sz="4" w:space="0" w:color="auto"/>
              <w:left w:val="single" w:sz="4" w:space="0" w:color="auto"/>
              <w:bottom w:val="single" w:sz="4" w:space="0" w:color="auto"/>
            </w:tcBorders>
            <w:shd w:val="clear" w:color="auto" w:fill="FFFFFF"/>
          </w:tcPr>
          <w:p w14:paraId="7DE1A9FF"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c>
          <w:tcPr>
            <w:tcW w:w="3197" w:type="dxa"/>
            <w:tcBorders>
              <w:top w:val="single" w:sz="4" w:space="0" w:color="auto"/>
              <w:left w:val="single" w:sz="4" w:space="0" w:color="auto"/>
              <w:bottom w:val="single" w:sz="4" w:space="0" w:color="auto"/>
              <w:right w:val="single" w:sz="4" w:space="0" w:color="auto"/>
            </w:tcBorders>
            <w:shd w:val="clear" w:color="auto" w:fill="FFFFFF"/>
          </w:tcPr>
          <w:p w14:paraId="55438E33"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tc>
      </w:tr>
    </w:tbl>
    <w:p w14:paraId="44543B74" w14:textId="77777777" w:rsidR="007D5736" w:rsidRPr="007D5736" w:rsidRDefault="007D5736" w:rsidP="001475FE">
      <w:pPr>
        <w:framePr w:w="9768" w:wrap="notBeside" w:vAnchor="text" w:hAnchor="page" w:x="1478" w:y="792"/>
        <w:spacing w:line="360" w:lineRule="auto"/>
        <w:rPr>
          <w:rFonts w:ascii="Roboto Condensed Light" w:hAnsi="Roboto Condensed Light"/>
          <w:sz w:val="24"/>
          <w:szCs w:val="24"/>
          <w:lang w:val="uk-UA"/>
        </w:rPr>
      </w:pPr>
    </w:p>
    <w:p w14:paraId="6E79A3C9" w14:textId="77777777" w:rsidR="007D5736" w:rsidRPr="007D5736" w:rsidRDefault="007D5736" w:rsidP="001475FE">
      <w:pPr>
        <w:pStyle w:val="a4"/>
        <w:shd w:val="clear" w:color="auto" w:fill="auto"/>
        <w:spacing w:line="360" w:lineRule="auto"/>
        <w:jc w:val="center"/>
        <w:rPr>
          <w:rFonts w:ascii="Roboto Condensed Light" w:hAnsi="Roboto Condensed Light"/>
          <w:sz w:val="24"/>
          <w:szCs w:val="24"/>
          <w:lang w:val="uk-UA"/>
        </w:rPr>
      </w:pPr>
      <w:r w:rsidRPr="007D5736">
        <w:rPr>
          <w:rFonts w:ascii="Roboto Condensed Light" w:hAnsi="Roboto Condensed Light"/>
          <w:sz w:val="24"/>
          <w:szCs w:val="24"/>
          <w:lang w:val="uk-UA"/>
        </w:rPr>
        <w:t>на посаді  _______________________________________________________</w:t>
      </w:r>
      <w:r w:rsidRPr="007D5736">
        <w:rPr>
          <w:rFonts w:ascii="Roboto Condensed Light" w:hAnsi="Roboto Condensed Light"/>
          <w:sz w:val="24"/>
          <w:szCs w:val="24"/>
          <w:lang w:val="uk-UA"/>
        </w:rPr>
        <w:tab/>
      </w:r>
    </w:p>
    <w:p w14:paraId="4B8D3D45" w14:textId="77777777" w:rsidR="001475FE" w:rsidRDefault="001475FE" w:rsidP="001475FE">
      <w:pPr>
        <w:pStyle w:val="22"/>
        <w:keepNext/>
        <w:keepLines/>
        <w:shd w:val="clear" w:color="auto" w:fill="auto"/>
        <w:tabs>
          <w:tab w:val="left" w:pos="2928"/>
          <w:tab w:val="left" w:leader="underscore" w:pos="5474"/>
          <w:tab w:val="left" w:leader="underscore" w:pos="9590"/>
        </w:tabs>
        <w:spacing w:before="0" w:after="18" w:line="360" w:lineRule="auto"/>
        <w:jc w:val="both"/>
        <w:rPr>
          <w:rFonts w:ascii="Roboto Condensed Light" w:hAnsi="Roboto Condensed Light"/>
          <w:sz w:val="24"/>
          <w:szCs w:val="24"/>
          <w:lang w:val="uk-UA"/>
        </w:rPr>
      </w:pPr>
      <w:bookmarkStart w:id="1" w:name="bookmark9"/>
    </w:p>
    <w:p w14:paraId="04746599" w14:textId="77777777" w:rsidR="007D5736" w:rsidRPr="007D5736" w:rsidRDefault="007D5736" w:rsidP="001475FE">
      <w:pPr>
        <w:pStyle w:val="22"/>
        <w:keepNext/>
        <w:keepLines/>
        <w:shd w:val="clear" w:color="auto" w:fill="auto"/>
        <w:tabs>
          <w:tab w:val="left" w:pos="2928"/>
          <w:tab w:val="left" w:leader="underscore" w:pos="5474"/>
          <w:tab w:val="left" w:leader="underscore" w:pos="9590"/>
        </w:tabs>
        <w:spacing w:before="0" w:after="18" w:line="360" w:lineRule="auto"/>
        <w:jc w:val="both"/>
        <w:rPr>
          <w:rFonts w:ascii="Roboto Condensed Light" w:hAnsi="Roboto Condensed Light"/>
          <w:sz w:val="24"/>
          <w:szCs w:val="24"/>
          <w:lang w:val="uk-UA"/>
        </w:rPr>
      </w:pPr>
      <w:r w:rsidRPr="007D5736">
        <w:rPr>
          <w:rFonts w:ascii="Roboto Condensed Light" w:hAnsi="Roboto Condensed Light"/>
          <w:sz w:val="24"/>
          <w:szCs w:val="24"/>
          <w:lang w:val="uk-UA"/>
        </w:rPr>
        <w:t>Стажист</w:t>
      </w:r>
      <w:r w:rsidRPr="007D5736">
        <w:rPr>
          <w:rFonts w:ascii="Roboto Condensed Light" w:hAnsi="Roboto Condensed Light"/>
          <w:sz w:val="24"/>
          <w:szCs w:val="24"/>
          <w:lang w:val="uk-UA"/>
        </w:rPr>
        <w:tab/>
        <w:t xml:space="preserve"> </w:t>
      </w:r>
      <w:bookmarkEnd w:id="1"/>
      <w:r w:rsidRPr="007D5736">
        <w:rPr>
          <w:rFonts w:ascii="Roboto Condensed Light" w:hAnsi="Roboto Condensed Light"/>
          <w:sz w:val="24"/>
          <w:szCs w:val="24"/>
          <w:lang w:val="uk-UA"/>
        </w:rPr>
        <w:tab/>
        <w:t xml:space="preserve">                     ___________________________________</w:t>
      </w:r>
    </w:p>
    <w:p w14:paraId="006A56C8" w14:textId="77777777" w:rsidR="001475FE" w:rsidRDefault="007D5736" w:rsidP="001475FE">
      <w:pPr>
        <w:pStyle w:val="70"/>
        <w:shd w:val="clear" w:color="auto" w:fill="auto"/>
        <w:tabs>
          <w:tab w:val="left" w:pos="7212"/>
        </w:tabs>
        <w:spacing w:before="0" w:after="410" w:line="360" w:lineRule="auto"/>
        <w:ind w:left="4020" w:firstLine="0"/>
        <w:jc w:val="both"/>
        <w:rPr>
          <w:rFonts w:ascii="Roboto Condensed Light" w:hAnsi="Roboto Condensed Light"/>
          <w:sz w:val="24"/>
          <w:szCs w:val="24"/>
          <w:lang w:val="uk-UA"/>
        </w:rPr>
      </w:pPr>
      <w:r w:rsidRPr="007D5736">
        <w:rPr>
          <w:rFonts w:ascii="Roboto Condensed Light" w:hAnsi="Roboto Condensed Light"/>
          <w:sz w:val="24"/>
          <w:szCs w:val="24"/>
          <w:lang w:val="uk-UA"/>
        </w:rPr>
        <w:t>(Підпис)</w:t>
      </w:r>
      <w:r w:rsidRPr="007D5736">
        <w:rPr>
          <w:rFonts w:ascii="Roboto Condensed Light" w:hAnsi="Roboto Condensed Light"/>
          <w:sz w:val="24"/>
          <w:szCs w:val="24"/>
          <w:lang w:val="uk-UA"/>
        </w:rPr>
        <w:tab/>
        <w:t>(Ініціали, прізвище)</w:t>
      </w:r>
    </w:p>
    <w:p w14:paraId="0A8FF2FA" w14:textId="77777777" w:rsidR="007D5736" w:rsidRPr="007D5736" w:rsidRDefault="007D5736" w:rsidP="001475FE">
      <w:pPr>
        <w:pStyle w:val="70"/>
        <w:shd w:val="clear" w:color="auto" w:fill="auto"/>
        <w:spacing w:before="0" w:line="360" w:lineRule="auto"/>
        <w:ind w:firstLine="0"/>
        <w:jc w:val="both"/>
        <w:rPr>
          <w:rFonts w:ascii="Roboto Condensed Light" w:hAnsi="Roboto Condensed Light"/>
          <w:sz w:val="24"/>
          <w:szCs w:val="24"/>
          <w:lang w:val="uk-UA"/>
        </w:rPr>
      </w:pPr>
      <w:r w:rsidRPr="007D5736">
        <w:rPr>
          <w:rFonts w:ascii="Roboto Condensed Light" w:hAnsi="Roboto Condensed Light"/>
          <w:sz w:val="24"/>
          <w:szCs w:val="24"/>
          <w:lang w:val="uk-UA"/>
        </w:rPr>
        <w:t>* Заповнюється керівником стажування та може оформлюватись у вигляді електронного документа</w:t>
      </w:r>
      <w:r w:rsidRPr="007D5736">
        <w:rPr>
          <w:rFonts w:ascii="Roboto Condensed Light" w:hAnsi="Roboto Condensed Light"/>
          <w:sz w:val="24"/>
          <w:szCs w:val="24"/>
          <w:lang w:val="uk-UA"/>
        </w:rPr>
        <w:br w:type="page"/>
      </w:r>
    </w:p>
    <w:p w14:paraId="4F691CC3" w14:textId="77777777" w:rsidR="007D5736" w:rsidRPr="007D5736" w:rsidRDefault="007D5736" w:rsidP="00D1246C">
      <w:pPr>
        <w:pStyle w:val="70"/>
        <w:shd w:val="clear" w:color="auto" w:fill="auto"/>
        <w:spacing w:before="0" w:line="360" w:lineRule="auto"/>
        <w:ind w:left="5600" w:firstLine="0"/>
        <w:rPr>
          <w:rFonts w:ascii="Roboto Condensed Light" w:hAnsi="Roboto Condensed Light"/>
          <w:sz w:val="24"/>
          <w:szCs w:val="24"/>
          <w:lang w:val="uk-UA"/>
        </w:rPr>
      </w:pPr>
      <w:r w:rsidRPr="007D5736">
        <w:rPr>
          <w:rFonts w:ascii="Roboto Condensed Light" w:hAnsi="Roboto Condensed Light"/>
          <w:sz w:val="24"/>
          <w:szCs w:val="24"/>
          <w:lang w:val="uk-UA"/>
        </w:rPr>
        <w:lastRenderedPageBreak/>
        <w:t>Додаток 2</w:t>
      </w:r>
    </w:p>
    <w:p w14:paraId="0E81562C" w14:textId="77777777" w:rsidR="007D5736" w:rsidRPr="007D5736" w:rsidRDefault="007D5736" w:rsidP="00D1246C">
      <w:pPr>
        <w:pStyle w:val="70"/>
        <w:shd w:val="clear" w:color="auto" w:fill="auto"/>
        <w:tabs>
          <w:tab w:val="left" w:leader="underscore" w:pos="7315"/>
          <w:tab w:val="left" w:leader="underscore" w:pos="8494"/>
        </w:tabs>
        <w:spacing w:before="0" w:after="769" w:line="360" w:lineRule="auto"/>
        <w:ind w:left="5600" w:firstLine="0"/>
        <w:rPr>
          <w:rFonts w:ascii="Roboto Condensed Light" w:hAnsi="Roboto Condensed Light"/>
          <w:sz w:val="24"/>
          <w:szCs w:val="24"/>
          <w:lang w:val="uk-UA"/>
        </w:rPr>
      </w:pPr>
      <w:r w:rsidRPr="007D5736">
        <w:rPr>
          <w:rFonts w:ascii="Roboto Condensed Light" w:hAnsi="Roboto Condensed Light"/>
          <w:sz w:val="24"/>
          <w:szCs w:val="24"/>
          <w:lang w:val="uk-UA"/>
        </w:rPr>
        <w:t xml:space="preserve">до Порядку стажування в апараті Верховного Суду, затвердженого наказом керівника апарату Верховного Суду </w:t>
      </w:r>
      <w:bookmarkStart w:id="2" w:name="bookmark10"/>
      <w:r w:rsidRPr="007D5736">
        <w:rPr>
          <w:rFonts w:ascii="Roboto Condensed Light" w:hAnsi="Roboto Condensed Light"/>
          <w:sz w:val="24"/>
          <w:szCs w:val="24"/>
          <w:lang w:val="uk-UA"/>
        </w:rPr>
        <w:br/>
        <w:t xml:space="preserve">від 27.03.2018 р.   № 38-ОД </w:t>
      </w:r>
      <w:bookmarkStart w:id="3" w:name="bookmark11"/>
      <w:bookmarkEnd w:id="2"/>
    </w:p>
    <w:p w14:paraId="12D39261" w14:textId="77777777" w:rsidR="007D5736" w:rsidRPr="007D5736" w:rsidRDefault="007D5736" w:rsidP="007D5736">
      <w:pPr>
        <w:pStyle w:val="22"/>
        <w:keepNext/>
        <w:keepLines/>
        <w:shd w:val="clear" w:color="auto" w:fill="auto"/>
        <w:spacing w:before="0" w:after="312"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ЗВІТ*</w:t>
      </w:r>
      <w:r w:rsidRPr="007D5736">
        <w:rPr>
          <w:rFonts w:ascii="Roboto Condensed Light" w:hAnsi="Roboto Condensed Light"/>
          <w:sz w:val="24"/>
          <w:szCs w:val="24"/>
          <w:lang w:val="uk-UA"/>
        </w:rPr>
        <w:br/>
        <w:t>про результати стажування</w:t>
      </w:r>
      <w:bookmarkEnd w:id="3"/>
      <w:r w:rsidRPr="007D5736">
        <w:rPr>
          <w:rFonts w:ascii="Roboto Condensed Light" w:hAnsi="Roboto Condensed Light"/>
          <w:sz w:val="24"/>
          <w:szCs w:val="24"/>
          <w:lang w:val="uk-UA"/>
        </w:rPr>
        <w:br/>
        <w:t>_________________________________________________________________________________________________</w:t>
      </w:r>
      <w:r w:rsidRPr="007D5736">
        <w:rPr>
          <w:rFonts w:ascii="Roboto Condensed Light" w:hAnsi="Roboto Condensed Light"/>
          <w:sz w:val="24"/>
          <w:szCs w:val="24"/>
          <w:lang w:val="uk-UA"/>
        </w:rPr>
        <w:br/>
      </w:r>
      <w:r w:rsidRPr="007D5736">
        <w:rPr>
          <w:rStyle w:val="7"/>
          <w:rFonts w:ascii="Roboto Condensed Light" w:hAnsi="Roboto Condensed Light"/>
          <w:b w:val="0"/>
          <w:bCs w:val="0"/>
          <w:sz w:val="24"/>
          <w:szCs w:val="24"/>
          <w:lang w:val="uk-UA"/>
        </w:rPr>
        <w:t>(прізвище, ім'я, по батькові стажиста, назва посади із зазначенням структурного підрозділу)</w:t>
      </w:r>
    </w:p>
    <w:p w14:paraId="59A35626" w14:textId="77777777" w:rsidR="007D5736" w:rsidRPr="007D5736" w:rsidRDefault="007D5736" w:rsidP="007D5736">
      <w:pPr>
        <w:pStyle w:val="20"/>
        <w:shd w:val="clear" w:color="auto" w:fill="auto"/>
        <w:tabs>
          <w:tab w:val="left" w:leader="underscore" w:pos="7315"/>
          <w:tab w:val="left" w:leader="underscore" w:pos="9641"/>
        </w:tabs>
        <w:spacing w:before="0" w:after="0"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 xml:space="preserve">Під час проходження стажування на посаді </w:t>
      </w:r>
      <w:r w:rsidRPr="007D5736">
        <w:rPr>
          <w:rFonts w:ascii="Roboto Condensed Light" w:hAnsi="Roboto Condensed Light"/>
          <w:sz w:val="24"/>
          <w:szCs w:val="24"/>
          <w:lang w:val="uk-UA"/>
        </w:rPr>
        <w:tab/>
        <w:t>в період з</w:t>
      </w:r>
      <w:r w:rsidRPr="007D5736">
        <w:rPr>
          <w:rFonts w:ascii="Roboto Condensed Light" w:hAnsi="Roboto Condensed Light"/>
          <w:sz w:val="24"/>
          <w:szCs w:val="24"/>
          <w:lang w:val="uk-UA"/>
        </w:rPr>
        <w:tab/>
      </w:r>
    </w:p>
    <w:p w14:paraId="6A2CD182" w14:textId="77777777" w:rsidR="007D5736" w:rsidRPr="007D5736" w:rsidRDefault="007D5736" w:rsidP="007D5736">
      <w:pPr>
        <w:pStyle w:val="20"/>
        <w:shd w:val="clear" w:color="auto" w:fill="auto"/>
        <w:tabs>
          <w:tab w:val="left" w:leader="underscore" w:pos="979"/>
          <w:tab w:val="left" w:leader="underscore" w:pos="8765"/>
          <w:tab w:val="left" w:leader="underscore" w:pos="9641"/>
        </w:tabs>
        <w:spacing w:before="0" w:after="0"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по</w:t>
      </w:r>
      <w:r w:rsidRPr="007D5736">
        <w:rPr>
          <w:rFonts w:ascii="Roboto Condensed Light" w:hAnsi="Roboto Condensed Light"/>
          <w:sz w:val="24"/>
          <w:szCs w:val="24"/>
          <w:lang w:val="uk-UA"/>
        </w:rPr>
        <w:tab/>
        <w:t>відповідно до наказу керівника апарату Верховного Суду від</w:t>
      </w:r>
      <w:r w:rsidRPr="007D5736">
        <w:rPr>
          <w:rFonts w:ascii="Roboto Condensed Light" w:hAnsi="Roboto Condensed Light"/>
          <w:sz w:val="24"/>
          <w:szCs w:val="24"/>
          <w:lang w:val="uk-UA"/>
        </w:rPr>
        <w:tab/>
        <w:t>№</w:t>
      </w:r>
      <w:r w:rsidRPr="007D5736">
        <w:rPr>
          <w:rFonts w:ascii="Roboto Condensed Light" w:hAnsi="Roboto Condensed Light"/>
          <w:sz w:val="24"/>
          <w:szCs w:val="24"/>
          <w:lang w:val="uk-UA"/>
        </w:rPr>
        <w:tab/>
      </w:r>
    </w:p>
    <w:p w14:paraId="546E6308" w14:textId="77777777" w:rsidR="007D5736" w:rsidRPr="007D5736" w:rsidRDefault="007D5736" w:rsidP="007D5736">
      <w:pPr>
        <w:pStyle w:val="20"/>
        <w:shd w:val="clear" w:color="auto" w:fill="auto"/>
        <w:spacing w:before="0" w:after="0"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виконано передбачені індивідуальним планом стажування, затвердженим керівником</w:t>
      </w:r>
    </w:p>
    <w:p w14:paraId="29DA1EF2" w14:textId="77777777" w:rsidR="007D5736" w:rsidRPr="007D5736" w:rsidRDefault="007D5736" w:rsidP="007D5736">
      <w:pPr>
        <w:pStyle w:val="20"/>
        <w:shd w:val="clear" w:color="auto" w:fill="auto"/>
        <w:tabs>
          <w:tab w:val="left" w:leader="underscore" w:pos="4738"/>
        </w:tabs>
        <w:spacing w:before="0" w:after="0"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стажування, такі завдання:</w:t>
      </w:r>
      <w:r w:rsidRPr="007D5736">
        <w:rPr>
          <w:rFonts w:ascii="Roboto Condensed Light" w:hAnsi="Roboto Condensed Light"/>
          <w:sz w:val="24"/>
          <w:szCs w:val="24"/>
          <w:lang w:val="uk-UA"/>
        </w:rPr>
        <w:tab/>
        <w:t>.</w:t>
      </w:r>
    </w:p>
    <w:p w14:paraId="2FE1F91D" w14:textId="77777777" w:rsidR="007D5736" w:rsidRPr="007D5736" w:rsidRDefault="007D5736" w:rsidP="007D5736">
      <w:pPr>
        <w:pStyle w:val="20"/>
        <w:shd w:val="clear" w:color="auto" w:fill="auto"/>
        <w:tabs>
          <w:tab w:val="left" w:leader="underscore" w:pos="2635"/>
        </w:tabs>
        <w:spacing w:before="0" w:after="0" w:line="360" w:lineRule="auto"/>
        <w:ind w:firstLine="740"/>
        <w:jc w:val="left"/>
        <w:rPr>
          <w:rFonts w:ascii="Roboto Condensed Light" w:hAnsi="Roboto Condensed Light"/>
          <w:sz w:val="24"/>
          <w:szCs w:val="24"/>
          <w:lang w:val="uk-UA"/>
        </w:rPr>
      </w:pPr>
      <w:r w:rsidRPr="007D5736">
        <w:rPr>
          <w:rFonts w:ascii="Roboto Condensed Light" w:hAnsi="Roboto Condensed Light"/>
          <w:sz w:val="24"/>
          <w:szCs w:val="24"/>
          <w:lang w:val="uk-UA"/>
        </w:rPr>
        <w:t>Вивчено та проаналізовано нормативно-правові акти, які регулюють питання, пов'язані з</w:t>
      </w:r>
      <w:r w:rsidRPr="007D5736">
        <w:rPr>
          <w:rFonts w:ascii="Roboto Condensed Light" w:hAnsi="Roboto Condensed Light"/>
          <w:sz w:val="24"/>
          <w:szCs w:val="24"/>
          <w:lang w:val="uk-UA"/>
        </w:rPr>
        <w:tab/>
        <w:t>.</w:t>
      </w:r>
    </w:p>
    <w:p w14:paraId="0B1EA727" w14:textId="77777777" w:rsidR="007D5736" w:rsidRPr="007D5736" w:rsidRDefault="007D5736" w:rsidP="007D5736">
      <w:pPr>
        <w:pStyle w:val="20"/>
        <w:shd w:val="clear" w:color="auto" w:fill="auto"/>
        <w:tabs>
          <w:tab w:val="left" w:leader="underscore" w:pos="7315"/>
        </w:tabs>
        <w:spacing w:before="0" w:after="0"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Підготовлено</w:t>
      </w:r>
      <w:r w:rsidRPr="007D5736">
        <w:rPr>
          <w:rFonts w:ascii="Roboto Condensed Light" w:hAnsi="Roboto Condensed Light"/>
          <w:sz w:val="24"/>
          <w:szCs w:val="24"/>
          <w:lang w:val="uk-UA"/>
        </w:rPr>
        <w:tab/>
        <w:t>.</w:t>
      </w:r>
    </w:p>
    <w:p w14:paraId="31FF3FF0" w14:textId="77777777" w:rsidR="007D5736" w:rsidRPr="007D5736" w:rsidRDefault="007D5736" w:rsidP="007D5736">
      <w:pPr>
        <w:pStyle w:val="20"/>
        <w:shd w:val="clear" w:color="auto" w:fill="auto"/>
        <w:tabs>
          <w:tab w:val="left" w:leader="underscore" w:pos="7315"/>
        </w:tabs>
        <w:spacing w:before="0" w:after="0"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Розроблено</w:t>
      </w:r>
      <w:r w:rsidRPr="007D5736">
        <w:rPr>
          <w:rFonts w:ascii="Roboto Condensed Light" w:hAnsi="Roboto Condensed Light"/>
          <w:sz w:val="24"/>
          <w:szCs w:val="24"/>
          <w:lang w:val="uk-UA"/>
        </w:rPr>
        <w:tab/>
        <w:t>.</w:t>
      </w:r>
    </w:p>
    <w:p w14:paraId="28449994" w14:textId="77777777" w:rsidR="007D5736" w:rsidRPr="007D5736" w:rsidRDefault="007D5736" w:rsidP="007D5736">
      <w:pPr>
        <w:pStyle w:val="20"/>
        <w:shd w:val="clear" w:color="auto" w:fill="auto"/>
        <w:tabs>
          <w:tab w:val="left" w:leader="underscore" w:pos="7494"/>
        </w:tabs>
        <w:spacing w:before="0" w:after="0"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Унесено пропозиції</w:t>
      </w:r>
      <w:r w:rsidRPr="007D5736">
        <w:rPr>
          <w:rFonts w:ascii="Roboto Condensed Light" w:hAnsi="Roboto Condensed Light"/>
          <w:sz w:val="24"/>
          <w:szCs w:val="24"/>
          <w:lang w:val="uk-UA"/>
        </w:rPr>
        <w:tab/>
        <w:t>.</w:t>
      </w:r>
    </w:p>
    <w:p w14:paraId="6AC48FDD" w14:textId="77777777" w:rsidR="007D5736" w:rsidRPr="007D5736" w:rsidRDefault="007D5736" w:rsidP="007D5736">
      <w:pPr>
        <w:pStyle w:val="20"/>
        <w:shd w:val="clear" w:color="auto" w:fill="auto"/>
        <w:tabs>
          <w:tab w:val="left" w:leader="underscore" w:pos="7494"/>
        </w:tabs>
        <w:spacing w:before="0" w:after="808"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За дорученням керівника стажування</w:t>
      </w:r>
      <w:r w:rsidRPr="007D5736">
        <w:rPr>
          <w:rFonts w:ascii="Roboto Condensed Light" w:hAnsi="Roboto Condensed Light"/>
          <w:sz w:val="24"/>
          <w:szCs w:val="24"/>
          <w:lang w:val="uk-UA"/>
        </w:rPr>
        <w:tab/>
        <w:t>тощо.</w:t>
      </w:r>
    </w:p>
    <w:p w14:paraId="11D00DF8" w14:textId="77777777" w:rsidR="00D1246C" w:rsidRDefault="00D1246C" w:rsidP="007D5736">
      <w:pPr>
        <w:pStyle w:val="22"/>
        <w:keepNext/>
        <w:keepLines/>
        <w:shd w:val="clear" w:color="auto" w:fill="auto"/>
        <w:spacing w:before="0" w:after="79" w:line="360" w:lineRule="auto"/>
        <w:jc w:val="both"/>
        <w:rPr>
          <w:rFonts w:ascii="Roboto Condensed Light" w:hAnsi="Roboto Condensed Light"/>
          <w:sz w:val="24"/>
          <w:szCs w:val="24"/>
          <w:lang w:val="uk-UA"/>
        </w:rPr>
      </w:pPr>
      <w:bookmarkStart w:id="4" w:name="bookmark12"/>
    </w:p>
    <w:p w14:paraId="75B4A028" w14:textId="77777777" w:rsidR="007D5736" w:rsidRPr="007D5736" w:rsidRDefault="007D5736" w:rsidP="007D5736">
      <w:pPr>
        <w:pStyle w:val="22"/>
        <w:keepNext/>
        <w:keepLines/>
        <w:shd w:val="clear" w:color="auto" w:fill="auto"/>
        <w:spacing w:before="0" w:after="79" w:line="360" w:lineRule="auto"/>
        <w:jc w:val="both"/>
        <w:rPr>
          <w:rFonts w:ascii="Roboto Condensed Light" w:hAnsi="Roboto Condensed Light"/>
          <w:b w:val="0"/>
          <w:sz w:val="24"/>
          <w:szCs w:val="24"/>
          <w:lang w:val="uk-UA"/>
        </w:rPr>
      </w:pPr>
      <w:r w:rsidRPr="007D5736">
        <w:rPr>
          <w:rFonts w:ascii="Roboto Condensed Light" w:hAnsi="Roboto Condensed Light"/>
          <w:sz w:val="24"/>
          <w:szCs w:val="24"/>
          <w:lang w:val="uk-UA"/>
        </w:rPr>
        <w:t>Стажист</w:t>
      </w:r>
      <w:bookmarkEnd w:id="4"/>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t>_______________________</w:t>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t>_______________________</w:t>
      </w:r>
      <w:r w:rsidRPr="007D5736">
        <w:rPr>
          <w:rFonts w:ascii="Roboto Condensed Light" w:hAnsi="Roboto Condensed Light"/>
          <w:sz w:val="24"/>
          <w:szCs w:val="24"/>
          <w:lang w:val="uk-UA"/>
        </w:rPr>
        <w:br/>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b w:val="0"/>
          <w:sz w:val="24"/>
          <w:szCs w:val="24"/>
          <w:lang w:val="uk-UA"/>
        </w:rPr>
        <w:t>(Підпис)</w:t>
      </w:r>
      <w:r w:rsidRPr="007D5736">
        <w:rPr>
          <w:rFonts w:ascii="Roboto Condensed Light" w:hAnsi="Roboto Condensed Light"/>
          <w:b w:val="0"/>
          <w:sz w:val="24"/>
          <w:szCs w:val="24"/>
          <w:lang w:val="uk-UA"/>
        </w:rPr>
        <w:tab/>
      </w:r>
      <w:r w:rsidRPr="007D5736">
        <w:rPr>
          <w:rFonts w:ascii="Roboto Condensed Light" w:hAnsi="Roboto Condensed Light"/>
          <w:b w:val="0"/>
          <w:sz w:val="24"/>
          <w:szCs w:val="24"/>
          <w:lang w:val="uk-UA"/>
        </w:rPr>
        <w:tab/>
      </w:r>
      <w:r w:rsidRPr="007D5736">
        <w:rPr>
          <w:rFonts w:ascii="Roboto Condensed Light" w:hAnsi="Roboto Condensed Light"/>
          <w:b w:val="0"/>
          <w:sz w:val="24"/>
          <w:szCs w:val="24"/>
          <w:lang w:val="uk-UA"/>
        </w:rPr>
        <w:tab/>
      </w:r>
      <w:r w:rsidRPr="007D5736">
        <w:rPr>
          <w:rFonts w:ascii="Roboto Condensed Light" w:hAnsi="Roboto Condensed Light"/>
          <w:b w:val="0"/>
          <w:sz w:val="24"/>
          <w:szCs w:val="24"/>
          <w:lang w:val="uk-UA"/>
        </w:rPr>
        <w:tab/>
        <w:t xml:space="preserve">   </w:t>
      </w:r>
      <w:r>
        <w:rPr>
          <w:rFonts w:ascii="Roboto Condensed Light" w:hAnsi="Roboto Condensed Light"/>
          <w:b w:val="0"/>
          <w:sz w:val="24"/>
          <w:szCs w:val="24"/>
          <w:lang w:val="uk-UA"/>
        </w:rPr>
        <w:t>(ініціали, прізвище</w:t>
      </w:r>
    </w:p>
    <w:p w14:paraId="67EB81A9" w14:textId="77777777" w:rsidR="00D1246C" w:rsidRDefault="00D1246C" w:rsidP="007D5736">
      <w:pPr>
        <w:pStyle w:val="20"/>
        <w:shd w:val="clear" w:color="auto" w:fill="auto"/>
        <w:spacing w:before="0" w:after="0" w:line="360" w:lineRule="auto"/>
        <w:rPr>
          <w:rFonts w:ascii="Roboto Condensed Light" w:hAnsi="Roboto Condensed Light"/>
          <w:sz w:val="24"/>
          <w:szCs w:val="24"/>
          <w:lang w:val="uk-UA"/>
        </w:rPr>
      </w:pPr>
    </w:p>
    <w:p w14:paraId="50DA1625" w14:textId="77777777" w:rsidR="00D1246C" w:rsidRPr="007D5736" w:rsidRDefault="00D1246C" w:rsidP="007D5736">
      <w:pPr>
        <w:pStyle w:val="20"/>
        <w:shd w:val="clear" w:color="auto" w:fill="auto"/>
        <w:spacing w:before="0" w:after="0" w:line="360" w:lineRule="auto"/>
        <w:rPr>
          <w:rFonts w:ascii="Roboto Condensed Light" w:hAnsi="Roboto Condensed Light"/>
          <w:sz w:val="24"/>
          <w:szCs w:val="24"/>
          <w:lang w:val="uk-UA"/>
        </w:rPr>
      </w:pPr>
    </w:p>
    <w:p w14:paraId="59907CE8" w14:textId="77777777" w:rsidR="007D5736" w:rsidRPr="007D5736" w:rsidRDefault="007D5736" w:rsidP="00D1246C">
      <w:pPr>
        <w:spacing w:line="276" w:lineRule="auto"/>
        <w:rPr>
          <w:rFonts w:ascii="Roboto Condensed Light" w:hAnsi="Roboto Condensed Light"/>
          <w:sz w:val="24"/>
          <w:szCs w:val="24"/>
          <w:lang w:val="uk-UA"/>
        </w:rPr>
      </w:pPr>
      <w:r w:rsidRPr="007D5736">
        <w:rPr>
          <w:rFonts w:ascii="Roboto Condensed Light" w:hAnsi="Roboto Condensed Light"/>
          <w:sz w:val="24"/>
          <w:szCs w:val="24"/>
          <w:lang w:val="uk-UA"/>
        </w:rPr>
        <w:t>*Складається з урахуванням пункту _____ Порядку стажування в апараті Верховного Суду, може містити як позитивну, так і негативну оцінку залежно від рівня виконання стажистом передбачених індивідуальним планом стажування завдань та окремих доручень, та може оформлюватись у вигляді електронного документа</w:t>
      </w:r>
    </w:p>
    <w:p w14:paraId="1714A69A" w14:textId="77777777" w:rsidR="007D5736" w:rsidRPr="007D5736" w:rsidRDefault="007D5736" w:rsidP="007D5736">
      <w:pPr>
        <w:pStyle w:val="20"/>
        <w:shd w:val="clear" w:color="auto" w:fill="auto"/>
        <w:spacing w:before="0" w:after="0" w:line="360" w:lineRule="auto"/>
        <w:rPr>
          <w:rFonts w:ascii="Roboto Condensed Light" w:hAnsi="Roboto Condensed Light"/>
          <w:sz w:val="24"/>
          <w:szCs w:val="24"/>
          <w:lang w:val="uk-UA"/>
        </w:rPr>
        <w:sectPr w:rsidR="007D5736" w:rsidRPr="007D5736" w:rsidSect="007D5736">
          <w:headerReference w:type="even" r:id="rId8"/>
          <w:headerReference w:type="default" r:id="rId9"/>
          <w:pgSz w:w="11900" w:h="16840"/>
          <w:pgMar w:top="1114" w:right="658" w:bottom="1372" w:left="1474" w:header="0" w:footer="0" w:gutter="0"/>
          <w:pgNumType w:start="1"/>
          <w:cols w:space="720"/>
          <w:noEndnote/>
          <w:titlePg/>
          <w:docGrid w:linePitch="360"/>
        </w:sectPr>
      </w:pPr>
    </w:p>
    <w:p w14:paraId="0E481F04" w14:textId="77777777" w:rsidR="007D5736" w:rsidRPr="007D5736" w:rsidRDefault="007D5736" w:rsidP="001475FE">
      <w:pPr>
        <w:pStyle w:val="70"/>
        <w:shd w:val="clear" w:color="auto" w:fill="auto"/>
        <w:spacing w:before="0" w:line="360" w:lineRule="auto"/>
        <w:ind w:left="5103" w:firstLine="0"/>
        <w:rPr>
          <w:rFonts w:ascii="Roboto Condensed Light" w:hAnsi="Roboto Condensed Light"/>
          <w:sz w:val="24"/>
          <w:szCs w:val="24"/>
          <w:lang w:val="uk-UA"/>
        </w:rPr>
      </w:pPr>
      <w:r w:rsidRPr="007D5736">
        <w:rPr>
          <w:rFonts w:ascii="Roboto Condensed Light" w:hAnsi="Roboto Condensed Light"/>
          <w:sz w:val="24"/>
          <w:szCs w:val="24"/>
          <w:lang w:val="uk-UA"/>
        </w:rPr>
        <w:lastRenderedPageBreak/>
        <w:t>Додаток З</w:t>
      </w:r>
    </w:p>
    <w:p w14:paraId="7FDA9159" w14:textId="77777777" w:rsidR="001475FE" w:rsidRPr="007D5736" w:rsidRDefault="001475FE" w:rsidP="001475FE">
      <w:pPr>
        <w:pStyle w:val="70"/>
        <w:shd w:val="clear" w:color="auto" w:fill="auto"/>
        <w:tabs>
          <w:tab w:val="left" w:leader="underscore" w:pos="7315"/>
          <w:tab w:val="left" w:leader="underscore" w:pos="8494"/>
        </w:tabs>
        <w:spacing w:before="0" w:after="769" w:line="360" w:lineRule="auto"/>
        <w:ind w:left="5103" w:firstLine="0"/>
        <w:rPr>
          <w:rFonts w:ascii="Roboto Condensed Light" w:hAnsi="Roboto Condensed Light"/>
          <w:sz w:val="24"/>
          <w:szCs w:val="24"/>
          <w:lang w:val="uk-UA"/>
        </w:rPr>
      </w:pPr>
      <w:bookmarkStart w:id="5" w:name="bookmark13"/>
      <w:r w:rsidRPr="007D5736">
        <w:rPr>
          <w:rFonts w:ascii="Roboto Condensed Light" w:hAnsi="Roboto Condensed Light"/>
          <w:sz w:val="24"/>
          <w:szCs w:val="24"/>
          <w:lang w:val="uk-UA"/>
        </w:rPr>
        <w:t xml:space="preserve">до Порядку стажування в апараті Верховного Суду, затвердженого наказом керівника апарату Верховного Суду </w:t>
      </w:r>
      <w:r w:rsidRPr="007D5736">
        <w:rPr>
          <w:rFonts w:ascii="Roboto Condensed Light" w:hAnsi="Roboto Condensed Light"/>
          <w:sz w:val="24"/>
          <w:szCs w:val="24"/>
          <w:lang w:val="uk-UA"/>
        </w:rPr>
        <w:br/>
        <w:t xml:space="preserve">від 27.03.2018 р.   № 38-ОД </w:t>
      </w:r>
    </w:p>
    <w:p w14:paraId="7F070CAC" w14:textId="77777777" w:rsidR="007D5736" w:rsidRPr="007D5736" w:rsidRDefault="007D5736" w:rsidP="00D1246C">
      <w:pPr>
        <w:pStyle w:val="22"/>
        <w:keepNext/>
        <w:keepLines/>
        <w:shd w:val="clear" w:color="auto" w:fill="auto"/>
        <w:spacing w:before="0" w:after="88"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ВИСНОВОК</w:t>
      </w:r>
      <w:bookmarkEnd w:id="5"/>
      <w:r w:rsidRPr="007D5736">
        <w:rPr>
          <w:rFonts w:ascii="Roboto Condensed Light" w:hAnsi="Roboto Condensed Light"/>
          <w:sz w:val="24"/>
          <w:szCs w:val="24"/>
          <w:lang w:val="uk-UA"/>
        </w:rPr>
        <w:t>*</w:t>
      </w:r>
    </w:p>
    <w:p w14:paraId="4C7E20BD" w14:textId="77777777" w:rsidR="007D5736" w:rsidRPr="007D5736" w:rsidRDefault="007D5736" w:rsidP="006B1FBE">
      <w:pPr>
        <w:pStyle w:val="40"/>
        <w:shd w:val="clear" w:color="auto" w:fill="auto"/>
        <w:spacing w:before="0" w:after="240" w:line="360" w:lineRule="auto"/>
        <w:ind w:left="20"/>
        <w:jc w:val="center"/>
        <w:rPr>
          <w:rFonts w:ascii="Roboto Condensed Light" w:hAnsi="Roboto Condensed Light"/>
          <w:sz w:val="24"/>
          <w:szCs w:val="24"/>
          <w:lang w:val="uk-UA"/>
        </w:rPr>
      </w:pPr>
      <w:r w:rsidRPr="007D5736">
        <w:rPr>
          <w:rFonts w:ascii="Roboto Condensed Light" w:hAnsi="Roboto Condensed Light"/>
          <w:sz w:val="24"/>
          <w:szCs w:val="24"/>
          <w:lang w:val="uk-UA"/>
        </w:rPr>
        <w:t>про результати стажування</w:t>
      </w:r>
      <w:r w:rsidRPr="007D5736">
        <w:rPr>
          <w:rFonts w:ascii="Roboto Condensed Light" w:hAnsi="Roboto Condensed Light"/>
          <w:sz w:val="24"/>
          <w:szCs w:val="24"/>
          <w:lang w:val="uk-UA"/>
        </w:rPr>
        <w:br/>
        <w:t>__________________________________________________________________________________________________</w:t>
      </w:r>
      <w:r w:rsidRPr="007D5736">
        <w:rPr>
          <w:rFonts w:ascii="Roboto Condensed Light" w:hAnsi="Roboto Condensed Light"/>
          <w:sz w:val="24"/>
          <w:szCs w:val="24"/>
          <w:lang w:val="uk-UA"/>
        </w:rPr>
        <w:br/>
      </w:r>
      <w:r w:rsidRPr="007D5736">
        <w:rPr>
          <w:rStyle w:val="7"/>
          <w:rFonts w:ascii="Roboto Condensed Light" w:hAnsi="Roboto Condensed Light"/>
          <w:b w:val="0"/>
          <w:bCs w:val="0"/>
          <w:sz w:val="24"/>
          <w:szCs w:val="24"/>
          <w:lang w:val="uk-UA"/>
        </w:rPr>
        <w:t>(прізвище, ім'я, по батькові стажиста, назва посади із зазначенням структурного підрозділу)</w:t>
      </w:r>
    </w:p>
    <w:p w14:paraId="1DBACF0D" w14:textId="77777777" w:rsidR="007D5736" w:rsidRPr="007D5736" w:rsidRDefault="007D5736" w:rsidP="006B1FBE">
      <w:pPr>
        <w:pStyle w:val="20"/>
        <w:shd w:val="clear" w:color="auto" w:fill="auto"/>
        <w:tabs>
          <w:tab w:val="left" w:leader="underscore" w:pos="7177"/>
          <w:tab w:val="left" w:leader="underscore" w:pos="9658"/>
        </w:tabs>
        <w:spacing w:before="0" w:after="240" w:line="360" w:lineRule="auto"/>
        <w:ind w:left="740"/>
        <w:rPr>
          <w:rFonts w:ascii="Roboto Condensed Light" w:hAnsi="Roboto Condensed Light"/>
          <w:sz w:val="24"/>
          <w:szCs w:val="24"/>
          <w:lang w:val="uk-UA"/>
        </w:rPr>
      </w:pPr>
      <w:r w:rsidRPr="007D5736">
        <w:rPr>
          <w:rFonts w:ascii="Roboto Condensed Light" w:hAnsi="Roboto Condensed Light"/>
          <w:sz w:val="24"/>
          <w:szCs w:val="24"/>
          <w:lang w:val="uk-UA"/>
        </w:rPr>
        <w:t>Під час проходження стажування на посаді</w:t>
      </w:r>
      <w:r w:rsidRPr="007D5736">
        <w:rPr>
          <w:rFonts w:ascii="Roboto Condensed Light" w:hAnsi="Roboto Condensed Light"/>
          <w:sz w:val="24"/>
          <w:szCs w:val="24"/>
          <w:lang w:val="uk-UA"/>
        </w:rPr>
        <w:tab/>
        <w:t>в період з</w:t>
      </w:r>
      <w:r w:rsidRPr="007D5736">
        <w:rPr>
          <w:rFonts w:ascii="Roboto Condensed Light" w:hAnsi="Roboto Condensed Light"/>
          <w:sz w:val="24"/>
          <w:szCs w:val="24"/>
          <w:lang w:val="uk-UA"/>
        </w:rPr>
        <w:tab/>
      </w:r>
    </w:p>
    <w:p w14:paraId="22A5D7C7" w14:textId="77777777" w:rsidR="007D5736" w:rsidRPr="007D5736" w:rsidRDefault="007D5736" w:rsidP="00D1246C">
      <w:pPr>
        <w:pStyle w:val="20"/>
        <w:shd w:val="clear" w:color="auto" w:fill="auto"/>
        <w:tabs>
          <w:tab w:val="left" w:leader="underscore" w:pos="974"/>
          <w:tab w:val="left" w:leader="underscore" w:pos="3816"/>
        </w:tabs>
        <w:spacing w:before="0" w:after="0"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по</w:t>
      </w:r>
      <w:r w:rsidRPr="007D5736">
        <w:rPr>
          <w:rFonts w:ascii="Roboto Condensed Light" w:hAnsi="Roboto Condensed Light"/>
          <w:sz w:val="24"/>
          <w:szCs w:val="24"/>
          <w:lang w:val="uk-UA"/>
        </w:rPr>
        <w:tab/>
        <w:t xml:space="preserve"> стажист </w:t>
      </w:r>
      <w:r w:rsidRPr="007D5736">
        <w:rPr>
          <w:rFonts w:ascii="Roboto Condensed Light" w:hAnsi="Roboto Condensed Light"/>
          <w:sz w:val="24"/>
          <w:szCs w:val="24"/>
          <w:lang w:val="uk-UA"/>
        </w:rPr>
        <w:tab/>
        <w:t xml:space="preserve"> повністю та успішно виконав усі завдання,</w:t>
      </w:r>
    </w:p>
    <w:p w14:paraId="4F53ADA8" w14:textId="77777777" w:rsidR="007D5736" w:rsidRPr="007D5736" w:rsidRDefault="007D5736" w:rsidP="00D1246C">
      <w:pPr>
        <w:pStyle w:val="20"/>
        <w:shd w:val="clear" w:color="auto" w:fill="auto"/>
        <w:spacing w:before="0" w:after="0" w:line="360" w:lineRule="auto"/>
        <w:rPr>
          <w:rFonts w:ascii="Roboto Condensed Light" w:hAnsi="Roboto Condensed Light"/>
          <w:sz w:val="24"/>
          <w:szCs w:val="24"/>
          <w:lang w:val="uk-UA"/>
        </w:rPr>
      </w:pPr>
      <w:r w:rsidRPr="007D5736">
        <w:rPr>
          <w:rFonts w:ascii="Roboto Condensed Light" w:hAnsi="Roboto Condensed Light"/>
          <w:sz w:val="24"/>
          <w:szCs w:val="24"/>
          <w:lang w:val="uk-UA"/>
        </w:rPr>
        <w:t>передбачені індивідуальним планом стажування, зарекомендував себе позитивно, виявив ґрунтовну теоретичну підготовку та вміння застосовувати отримані знання на практиці. Уміє організовувати свою роботу, чітко та переконливо викладає свої думки, ініціативний, наполегливий, швидко орієнтується в нових ситуаціях, культурний у спілкуванні з колегами, тактовний, доброзичливий тощо.</w:t>
      </w:r>
    </w:p>
    <w:p w14:paraId="5839E0FE" w14:textId="77777777" w:rsidR="00D1246C" w:rsidRPr="007D5736" w:rsidRDefault="007D5736" w:rsidP="00D1246C">
      <w:pPr>
        <w:pStyle w:val="20"/>
        <w:shd w:val="clear" w:color="auto" w:fill="auto"/>
        <w:tabs>
          <w:tab w:val="left" w:leader="underscore" w:pos="5386"/>
        </w:tabs>
        <w:spacing w:before="0" w:after="812" w:line="360" w:lineRule="auto"/>
        <w:ind w:firstLine="740"/>
        <w:jc w:val="left"/>
        <w:rPr>
          <w:rFonts w:ascii="Roboto Condensed Light" w:hAnsi="Roboto Condensed Light"/>
          <w:sz w:val="24"/>
          <w:szCs w:val="24"/>
          <w:lang w:val="uk-UA"/>
        </w:rPr>
      </w:pPr>
      <w:r w:rsidRPr="007D5736">
        <w:rPr>
          <w:rFonts w:ascii="Roboto Condensed Light" w:hAnsi="Roboto Condensed Light"/>
          <w:sz w:val="24"/>
          <w:szCs w:val="24"/>
          <w:lang w:val="uk-UA"/>
        </w:rPr>
        <w:t>За результатами стажування, а також за своїми моральними й діловими якостями може займати посаду</w:t>
      </w:r>
      <w:r w:rsidRPr="007D5736">
        <w:rPr>
          <w:rFonts w:ascii="Roboto Condensed Light" w:hAnsi="Roboto Condensed Light"/>
          <w:sz w:val="24"/>
          <w:szCs w:val="24"/>
          <w:lang w:val="uk-UA"/>
        </w:rPr>
        <w:tab/>
        <w:t>.</w:t>
      </w:r>
    </w:p>
    <w:p w14:paraId="3F795DBE" w14:textId="77777777" w:rsidR="007D5736" w:rsidRPr="007D5736" w:rsidRDefault="007D5736" w:rsidP="00D1246C">
      <w:pPr>
        <w:pStyle w:val="20"/>
        <w:shd w:val="clear" w:color="auto" w:fill="auto"/>
        <w:tabs>
          <w:tab w:val="left" w:leader="underscore" w:pos="1877"/>
          <w:tab w:val="left" w:leader="underscore" w:pos="2419"/>
        </w:tabs>
        <w:spacing w:before="0" w:after="0" w:line="240" w:lineRule="auto"/>
        <w:rPr>
          <w:rFonts w:ascii="Roboto Condensed Light" w:hAnsi="Roboto Condensed Light"/>
          <w:sz w:val="24"/>
          <w:szCs w:val="24"/>
          <w:lang w:val="uk-UA"/>
        </w:rPr>
      </w:pPr>
      <w:bookmarkStart w:id="6" w:name="bookmark14"/>
      <w:r w:rsidRPr="007D5736">
        <w:rPr>
          <w:rFonts w:ascii="Roboto Condensed Light" w:hAnsi="Roboto Condensed Light"/>
          <w:b/>
          <w:sz w:val="24"/>
          <w:szCs w:val="24"/>
          <w:lang w:val="uk-UA"/>
        </w:rPr>
        <w:t>Керівник стажування</w:t>
      </w:r>
      <w:bookmarkEnd w:id="6"/>
      <w:r w:rsidRPr="007D5736">
        <w:rPr>
          <w:rFonts w:ascii="Roboto Condensed Light" w:hAnsi="Roboto Condensed Light"/>
          <w:sz w:val="24"/>
          <w:szCs w:val="24"/>
          <w:lang w:val="uk-UA"/>
        </w:rPr>
        <w:t xml:space="preserve">                  </w:t>
      </w:r>
      <w:r w:rsidRPr="007D5736">
        <w:rPr>
          <w:rFonts w:ascii="Roboto Condensed Light" w:hAnsi="Roboto Condensed Light"/>
          <w:sz w:val="24"/>
          <w:szCs w:val="24"/>
          <w:lang w:val="uk-UA"/>
        </w:rPr>
        <w:tab/>
        <w:t>_____________</w:t>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t xml:space="preserve">   ___________________________</w:t>
      </w:r>
    </w:p>
    <w:p w14:paraId="2E0E2A53" w14:textId="77777777" w:rsidR="007D5736" w:rsidRPr="007D5736" w:rsidRDefault="007D5736" w:rsidP="00D1246C">
      <w:pPr>
        <w:pStyle w:val="20"/>
        <w:shd w:val="clear" w:color="auto" w:fill="auto"/>
        <w:tabs>
          <w:tab w:val="left" w:pos="6608"/>
        </w:tabs>
        <w:spacing w:before="0" w:after="0" w:line="240" w:lineRule="auto"/>
        <w:ind w:left="3800"/>
        <w:rPr>
          <w:rFonts w:ascii="Roboto Condensed Light" w:hAnsi="Roboto Condensed Light"/>
          <w:sz w:val="24"/>
          <w:szCs w:val="24"/>
          <w:lang w:val="uk-UA"/>
        </w:rPr>
      </w:pPr>
      <w:r w:rsidRPr="007D5736">
        <w:rPr>
          <w:rFonts w:ascii="Roboto Condensed Light" w:hAnsi="Roboto Condensed Light"/>
          <w:sz w:val="24"/>
          <w:szCs w:val="24"/>
          <w:lang w:val="uk-UA"/>
        </w:rPr>
        <w:t>(Підпис)</w:t>
      </w:r>
      <w:r w:rsidRPr="007D5736">
        <w:rPr>
          <w:rFonts w:ascii="Roboto Condensed Light" w:hAnsi="Roboto Condensed Light"/>
          <w:sz w:val="24"/>
          <w:szCs w:val="24"/>
          <w:lang w:val="uk-UA"/>
        </w:rPr>
        <w:tab/>
        <w:t xml:space="preserve">   (Ініціали, прізвище)</w:t>
      </w:r>
    </w:p>
    <w:p w14:paraId="707A85FF" w14:textId="77777777" w:rsidR="007D5736" w:rsidRPr="007D5736" w:rsidRDefault="007D5736" w:rsidP="00D1246C">
      <w:pPr>
        <w:pStyle w:val="20"/>
        <w:shd w:val="clear" w:color="auto" w:fill="auto"/>
        <w:tabs>
          <w:tab w:val="left" w:leader="underscore" w:pos="1877"/>
          <w:tab w:val="left" w:leader="underscore" w:pos="2419"/>
        </w:tabs>
        <w:spacing w:before="0" w:after="0" w:line="240" w:lineRule="auto"/>
        <w:rPr>
          <w:rFonts w:ascii="Roboto Condensed Light" w:hAnsi="Roboto Condensed Light"/>
          <w:sz w:val="24"/>
          <w:szCs w:val="24"/>
          <w:lang w:val="uk-UA"/>
        </w:rPr>
      </w:pPr>
      <w:r w:rsidRPr="007D5736">
        <w:rPr>
          <w:rFonts w:ascii="Roboto Condensed Light" w:hAnsi="Roboto Condensed Light"/>
          <w:sz w:val="24"/>
          <w:szCs w:val="24"/>
          <w:lang w:val="uk-UA"/>
        </w:rPr>
        <w:tab/>
        <w:t>20</w:t>
      </w:r>
      <w:r w:rsidRPr="007D5736">
        <w:rPr>
          <w:rFonts w:ascii="Roboto Condensed Light" w:hAnsi="Roboto Condensed Light"/>
          <w:sz w:val="24"/>
          <w:szCs w:val="24"/>
          <w:lang w:val="uk-UA"/>
        </w:rPr>
        <w:tab/>
        <w:t>р.</w:t>
      </w:r>
      <w:r w:rsidRPr="007D5736">
        <w:rPr>
          <w:rFonts w:ascii="Roboto Condensed Light" w:hAnsi="Roboto Condensed Light"/>
          <w:sz w:val="24"/>
          <w:szCs w:val="24"/>
          <w:lang w:val="uk-UA"/>
        </w:rPr>
        <w:tab/>
      </w:r>
    </w:p>
    <w:p w14:paraId="27736B4B" w14:textId="77777777" w:rsidR="007D5736" w:rsidRPr="007D5736" w:rsidRDefault="007D5736" w:rsidP="00D1246C">
      <w:pPr>
        <w:pStyle w:val="20"/>
        <w:shd w:val="clear" w:color="auto" w:fill="auto"/>
        <w:tabs>
          <w:tab w:val="left" w:pos="1141"/>
          <w:tab w:val="left" w:leader="underscore" w:pos="1877"/>
          <w:tab w:val="left" w:leader="underscore" w:pos="2419"/>
        </w:tabs>
        <w:spacing w:before="0" w:after="0" w:line="240" w:lineRule="auto"/>
        <w:rPr>
          <w:rFonts w:ascii="Roboto Condensed Light" w:hAnsi="Roboto Condensed Light"/>
          <w:sz w:val="24"/>
          <w:szCs w:val="24"/>
          <w:lang w:val="uk-UA"/>
        </w:rPr>
      </w:pPr>
    </w:p>
    <w:p w14:paraId="11E7E634" w14:textId="77777777" w:rsidR="007D5736" w:rsidRPr="007D5736" w:rsidRDefault="007D5736" w:rsidP="00D1246C">
      <w:pPr>
        <w:pStyle w:val="20"/>
        <w:shd w:val="clear" w:color="auto" w:fill="auto"/>
        <w:tabs>
          <w:tab w:val="left" w:pos="1758"/>
          <w:tab w:val="left" w:leader="underscore" w:pos="1877"/>
          <w:tab w:val="left" w:leader="underscore" w:pos="2419"/>
        </w:tabs>
        <w:spacing w:before="0" w:after="0" w:line="240" w:lineRule="auto"/>
        <w:rPr>
          <w:rFonts w:ascii="Roboto Condensed Light" w:hAnsi="Roboto Condensed Light"/>
          <w:sz w:val="24"/>
          <w:szCs w:val="24"/>
          <w:lang w:val="uk-UA"/>
        </w:rPr>
      </w:pPr>
      <w:r w:rsidRPr="007D5736">
        <w:rPr>
          <w:rFonts w:ascii="Roboto Condensed Light" w:hAnsi="Roboto Condensed Light"/>
          <w:b/>
          <w:sz w:val="24"/>
          <w:szCs w:val="24"/>
          <w:lang w:val="uk-UA"/>
        </w:rPr>
        <w:t>Суддя</w:t>
      </w:r>
      <w:r w:rsidRPr="007D5736">
        <w:rPr>
          <w:rFonts w:ascii="Roboto Condensed Light" w:hAnsi="Roboto Condensed Light"/>
          <w:sz w:val="24"/>
          <w:szCs w:val="24"/>
          <w:lang w:val="uk-UA"/>
        </w:rPr>
        <w:t>**</w:t>
      </w:r>
      <w:r w:rsidRPr="007D5736">
        <w:rPr>
          <w:rFonts w:ascii="Roboto Condensed Light" w:hAnsi="Roboto Condensed Light"/>
          <w:sz w:val="24"/>
          <w:szCs w:val="24"/>
          <w:lang w:val="uk-UA"/>
        </w:rPr>
        <w:tab/>
        <w:t xml:space="preserve">                               _______________</w:t>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r>
      <w:r w:rsidRPr="007D5736">
        <w:rPr>
          <w:rFonts w:ascii="Roboto Condensed Light" w:hAnsi="Roboto Condensed Light"/>
          <w:sz w:val="24"/>
          <w:szCs w:val="24"/>
          <w:lang w:val="uk-UA"/>
        </w:rPr>
        <w:tab/>
        <w:t xml:space="preserve">         _________________________</w:t>
      </w:r>
    </w:p>
    <w:p w14:paraId="08771716" w14:textId="77777777" w:rsidR="007D5736" w:rsidRPr="007D5736" w:rsidRDefault="007D5736" w:rsidP="00D1246C">
      <w:pPr>
        <w:pStyle w:val="20"/>
        <w:shd w:val="clear" w:color="auto" w:fill="auto"/>
        <w:tabs>
          <w:tab w:val="left" w:pos="6608"/>
        </w:tabs>
        <w:spacing w:before="0" w:after="0" w:line="240" w:lineRule="auto"/>
        <w:rPr>
          <w:rFonts w:ascii="Roboto Condensed Light" w:hAnsi="Roboto Condensed Light"/>
          <w:sz w:val="24"/>
          <w:szCs w:val="24"/>
          <w:lang w:val="uk-UA"/>
        </w:rPr>
      </w:pPr>
      <w:r w:rsidRPr="007D5736">
        <w:rPr>
          <w:rFonts w:ascii="Roboto Condensed Light" w:hAnsi="Roboto Condensed Light"/>
          <w:sz w:val="24"/>
          <w:szCs w:val="24"/>
          <w:lang w:val="uk-UA"/>
        </w:rPr>
        <w:t xml:space="preserve">                                                                      (Підпис)</w:t>
      </w:r>
      <w:r w:rsidRPr="007D5736">
        <w:rPr>
          <w:rFonts w:ascii="Roboto Condensed Light" w:hAnsi="Roboto Condensed Light"/>
          <w:sz w:val="24"/>
          <w:szCs w:val="24"/>
          <w:lang w:val="uk-UA"/>
        </w:rPr>
        <w:tab/>
        <w:t xml:space="preserve">      (Ініціали, прізвище)</w:t>
      </w:r>
    </w:p>
    <w:p w14:paraId="5BBD5153" w14:textId="77777777" w:rsidR="007D5736" w:rsidRDefault="007D5736" w:rsidP="00D1246C">
      <w:pPr>
        <w:pStyle w:val="20"/>
        <w:shd w:val="clear" w:color="auto" w:fill="auto"/>
        <w:tabs>
          <w:tab w:val="left" w:pos="6608"/>
        </w:tabs>
        <w:spacing w:before="0" w:after="0" w:line="240" w:lineRule="auto"/>
        <w:rPr>
          <w:rFonts w:ascii="Roboto Condensed Light" w:hAnsi="Roboto Condensed Light"/>
          <w:sz w:val="24"/>
          <w:szCs w:val="24"/>
          <w:lang w:val="uk-UA"/>
        </w:rPr>
      </w:pPr>
      <w:r w:rsidRPr="007D5736">
        <w:rPr>
          <w:rFonts w:ascii="Roboto Condensed Light" w:hAnsi="Roboto Condensed Light"/>
          <w:sz w:val="24"/>
          <w:szCs w:val="24"/>
          <w:lang w:val="uk-UA"/>
        </w:rPr>
        <w:t>_________________ 20___ р.</w:t>
      </w:r>
    </w:p>
    <w:p w14:paraId="08E5CF0C" w14:textId="77777777" w:rsidR="00D1246C" w:rsidRPr="007D5736" w:rsidRDefault="00D1246C" w:rsidP="00D1246C">
      <w:pPr>
        <w:pStyle w:val="20"/>
        <w:shd w:val="clear" w:color="auto" w:fill="auto"/>
        <w:tabs>
          <w:tab w:val="left" w:pos="6608"/>
        </w:tabs>
        <w:spacing w:before="0" w:after="0" w:line="240" w:lineRule="auto"/>
        <w:rPr>
          <w:rFonts w:ascii="Roboto Condensed Light" w:hAnsi="Roboto Condensed Light"/>
          <w:sz w:val="24"/>
          <w:szCs w:val="24"/>
          <w:lang w:val="uk-UA"/>
        </w:rPr>
      </w:pPr>
    </w:p>
    <w:p w14:paraId="7344B66E" w14:textId="77777777" w:rsidR="007D5736" w:rsidRPr="007D5736" w:rsidRDefault="007D5736" w:rsidP="00D1246C">
      <w:pPr>
        <w:spacing w:line="276" w:lineRule="auto"/>
        <w:rPr>
          <w:rFonts w:ascii="Roboto Condensed Light" w:hAnsi="Roboto Condensed Light"/>
          <w:sz w:val="24"/>
          <w:szCs w:val="24"/>
          <w:lang w:val="uk-UA"/>
        </w:rPr>
      </w:pPr>
      <w:r w:rsidRPr="007D5736">
        <w:rPr>
          <w:rFonts w:ascii="Roboto Condensed Light" w:hAnsi="Roboto Condensed Light"/>
          <w:sz w:val="24"/>
          <w:szCs w:val="24"/>
          <w:lang w:val="uk-UA"/>
        </w:rPr>
        <w:t>*Складається з урахуванням пункту _____ Порядку стажування в апараті Верховного Суду, може містити як позитивну, так і негативну оцінку залежно від рівня виконання стажистом передбачених індивідуальним планом стажування завдань та окремих доручень, та може оформлюватись у вигляді електронного документа</w:t>
      </w:r>
    </w:p>
    <w:p w14:paraId="2E178735" w14:textId="77777777" w:rsidR="007D5736" w:rsidRPr="007D5736" w:rsidRDefault="007D5736" w:rsidP="00D1246C">
      <w:pPr>
        <w:spacing w:line="276" w:lineRule="auto"/>
        <w:rPr>
          <w:rFonts w:ascii="Roboto Condensed Light" w:hAnsi="Roboto Condensed Light"/>
          <w:sz w:val="24"/>
          <w:szCs w:val="24"/>
          <w:lang w:val="uk-UA"/>
        </w:rPr>
      </w:pPr>
      <w:r w:rsidRPr="007D5736">
        <w:rPr>
          <w:rFonts w:ascii="Roboto Condensed Light" w:hAnsi="Roboto Condensed Light"/>
          <w:sz w:val="24"/>
          <w:szCs w:val="24"/>
          <w:lang w:val="uk-UA"/>
        </w:rPr>
        <w:t>**Лише для стажиста на посаді помічника судді</w:t>
      </w:r>
    </w:p>
    <w:sectPr w:rsidR="007D5736" w:rsidRPr="007D5736" w:rsidSect="00D1246C">
      <w:pgSz w:w="11906" w:h="16838"/>
      <w:pgMar w:top="593" w:right="850" w:bottom="1134" w:left="1701" w:header="1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628E9" w14:textId="77777777" w:rsidR="00057808" w:rsidRDefault="00057808" w:rsidP="007D5736">
      <w:pPr>
        <w:spacing w:before="0" w:line="240" w:lineRule="auto"/>
      </w:pPr>
      <w:r>
        <w:separator/>
      </w:r>
    </w:p>
  </w:endnote>
  <w:endnote w:type="continuationSeparator" w:id="0">
    <w:p w14:paraId="06B68438" w14:textId="77777777" w:rsidR="00057808" w:rsidRDefault="00057808" w:rsidP="007D573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Condensed Light">
    <w:altName w:val="Times New Roman"/>
    <w:panose1 w:val="02000000000000000000"/>
    <w:charset w:val="CC"/>
    <w:family w:val="auto"/>
    <w:pitch w:val="variable"/>
    <w:sig w:usb0="E00002FF" w:usb1="5000205B" w:usb2="0000002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43EB8" w14:textId="77777777" w:rsidR="00057808" w:rsidRDefault="00057808" w:rsidP="007D5736">
      <w:pPr>
        <w:spacing w:before="0" w:line="240" w:lineRule="auto"/>
      </w:pPr>
      <w:r>
        <w:separator/>
      </w:r>
    </w:p>
  </w:footnote>
  <w:footnote w:type="continuationSeparator" w:id="0">
    <w:p w14:paraId="7949A348" w14:textId="77777777" w:rsidR="00057808" w:rsidRDefault="00057808" w:rsidP="007D5736">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75268"/>
      <w:docPartObj>
        <w:docPartGallery w:val="Page Numbers (Top of Page)"/>
        <w:docPartUnique/>
      </w:docPartObj>
    </w:sdtPr>
    <w:sdtEndPr/>
    <w:sdtContent>
      <w:p w14:paraId="660DBC53" w14:textId="77777777" w:rsidR="00712CA2" w:rsidRDefault="00057808">
        <w:pPr>
          <w:pStyle w:val="a5"/>
          <w:jc w:val="center"/>
        </w:pPr>
      </w:p>
      <w:p w14:paraId="37FEA3C7" w14:textId="77777777" w:rsidR="00712CA2" w:rsidRDefault="00B258BD">
        <w:pPr>
          <w:pStyle w:val="a5"/>
          <w:jc w:val="center"/>
        </w:pPr>
        <w:r>
          <w:rPr>
            <w:rFonts w:ascii="Roboto Condensed Light" w:hAnsi="Roboto Condensed Light"/>
          </w:rPr>
          <w:t>4</w:t>
        </w:r>
      </w:p>
    </w:sdtContent>
  </w:sdt>
  <w:p w14:paraId="3EDDEB26" w14:textId="77777777" w:rsidR="00712CA2" w:rsidRDefault="00057808">
    <w:p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3EDF" w14:textId="77777777" w:rsidR="007D5736" w:rsidRDefault="007D5736" w:rsidP="007D5736">
    <w:pPr>
      <w:pStyle w:val="a5"/>
    </w:pPr>
  </w:p>
  <w:p w14:paraId="17E0C0F7" w14:textId="77777777" w:rsidR="00D1246C" w:rsidRPr="007D5736" w:rsidRDefault="007D5736" w:rsidP="00D1246C">
    <w:pPr>
      <w:jc w:val="center"/>
      <w:rPr>
        <w:rFonts w:ascii="Roboto Condensed Light" w:hAnsi="Roboto Condensed Light"/>
        <w:sz w:val="24"/>
        <w:szCs w:val="24"/>
        <w:lang w:val="uk-UA"/>
      </w:rPr>
    </w:pPr>
    <w:r w:rsidRPr="007D5736">
      <w:rPr>
        <w:rFonts w:ascii="Roboto Condensed Light" w:hAnsi="Roboto Condensed Light"/>
        <w:sz w:val="24"/>
        <w:szCs w:val="24"/>
        <w:lang w:val="uk-UA"/>
      </w:rPr>
      <w:fldChar w:fldCharType="begin"/>
    </w:r>
    <w:r w:rsidRPr="007D5736">
      <w:rPr>
        <w:rFonts w:ascii="Roboto Condensed Light" w:hAnsi="Roboto Condensed Light"/>
        <w:sz w:val="24"/>
        <w:szCs w:val="24"/>
        <w:lang w:val="uk-UA"/>
      </w:rPr>
      <w:instrText xml:space="preserve"> PAGE   \* MERGEFORMAT </w:instrText>
    </w:r>
    <w:r w:rsidRPr="007D5736">
      <w:rPr>
        <w:rFonts w:ascii="Roboto Condensed Light" w:hAnsi="Roboto Condensed Light"/>
        <w:sz w:val="24"/>
        <w:szCs w:val="24"/>
        <w:lang w:val="uk-UA"/>
      </w:rPr>
      <w:fldChar w:fldCharType="separate"/>
    </w:r>
    <w:r w:rsidR="001475FE">
      <w:rPr>
        <w:rFonts w:ascii="Roboto Condensed Light" w:hAnsi="Roboto Condensed Light"/>
        <w:noProof/>
        <w:sz w:val="24"/>
        <w:szCs w:val="24"/>
        <w:lang w:val="uk-UA"/>
      </w:rPr>
      <w:t>2</w:t>
    </w:r>
    <w:r w:rsidRPr="007D5736">
      <w:rPr>
        <w:rFonts w:ascii="Roboto Condensed Light" w:hAnsi="Roboto Condensed Light"/>
        <w:sz w:val="24"/>
        <w:szCs w:val="24"/>
        <w:lang w:val="uk-U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864844"/>
    <w:multiLevelType w:val="multilevel"/>
    <w:tmpl w:val="960E11CC"/>
    <w:lvl w:ilvl="0">
      <w:start w:val="1"/>
      <w:numFmt w:val="decimal"/>
      <w:lvlText w:val="%1."/>
      <w:lvlJc w:val="left"/>
      <w:rPr>
        <w:rFonts w:ascii="Roboto Condensed Light" w:eastAsia="Arial Narrow" w:hAnsi="Roboto Condensed Light" w:cs="Arial Narrow"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D348FA"/>
    <w:multiLevelType w:val="multilevel"/>
    <w:tmpl w:val="960E11CC"/>
    <w:lvl w:ilvl="0">
      <w:start w:val="1"/>
      <w:numFmt w:val="decimal"/>
      <w:lvlText w:val="%1."/>
      <w:lvlJc w:val="left"/>
      <w:rPr>
        <w:rFonts w:ascii="Roboto Condensed Light" w:eastAsia="Arial Narrow" w:hAnsi="Roboto Condensed Light" w:cs="Arial Narrow" w:hint="default"/>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736"/>
    <w:rsid w:val="00057808"/>
    <w:rsid w:val="00074279"/>
    <w:rsid w:val="001220C8"/>
    <w:rsid w:val="001475FE"/>
    <w:rsid w:val="00427138"/>
    <w:rsid w:val="00637040"/>
    <w:rsid w:val="006B1FBE"/>
    <w:rsid w:val="00747BD9"/>
    <w:rsid w:val="007D5736"/>
    <w:rsid w:val="00B258BD"/>
    <w:rsid w:val="00D1246C"/>
    <w:rsid w:val="00FE0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C893F7"/>
  <w15:docId w15:val="{7EA74F5D-5F9A-40B0-8424-10F1D5831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before="120" w:line="33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71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7D5736"/>
    <w:rPr>
      <w:rFonts w:ascii="Arial Narrow" w:eastAsia="Arial Narrow" w:hAnsi="Arial Narrow" w:cs="Arial Narrow"/>
      <w:sz w:val="28"/>
      <w:szCs w:val="28"/>
      <w:shd w:val="clear" w:color="auto" w:fill="FFFFFF"/>
    </w:rPr>
  </w:style>
  <w:style w:type="character" w:customStyle="1" w:styleId="21">
    <w:name w:val="Заголовок №2_"/>
    <w:basedOn w:val="a0"/>
    <w:link w:val="22"/>
    <w:rsid w:val="007D5736"/>
    <w:rPr>
      <w:rFonts w:ascii="Arial Narrow" w:eastAsia="Arial Narrow" w:hAnsi="Arial Narrow" w:cs="Arial Narrow"/>
      <w:b/>
      <w:bCs/>
      <w:sz w:val="26"/>
      <w:szCs w:val="26"/>
      <w:shd w:val="clear" w:color="auto" w:fill="FFFFFF"/>
    </w:rPr>
  </w:style>
  <w:style w:type="paragraph" w:customStyle="1" w:styleId="22">
    <w:name w:val="Заголовок №2"/>
    <w:basedOn w:val="a"/>
    <w:link w:val="21"/>
    <w:rsid w:val="007D5736"/>
    <w:pPr>
      <w:widowControl w:val="0"/>
      <w:shd w:val="clear" w:color="auto" w:fill="FFFFFF"/>
      <w:spacing w:before="300" w:after="540" w:line="0" w:lineRule="atLeast"/>
      <w:jc w:val="center"/>
      <w:outlineLvl w:val="1"/>
    </w:pPr>
    <w:rPr>
      <w:rFonts w:ascii="Arial Narrow" w:eastAsia="Arial Narrow" w:hAnsi="Arial Narrow" w:cs="Arial Narrow"/>
      <w:b/>
      <w:bCs/>
      <w:sz w:val="26"/>
      <w:szCs w:val="26"/>
    </w:rPr>
  </w:style>
  <w:style w:type="paragraph" w:customStyle="1" w:styleId="20">
    <w:name w:val="Основной текст (2)"/>
    <w:basedOn w:val="a"/>
    <w:link w:val="2"/>
    <w:rsid w:val="007D5736"/>
    <w:pPr>
      <w:widowControl w:val="0"/>
      <w:shd w:val="clear" w:color="auto" w:fill="FFFFFF"/>
      <w:spacing w:before="720" w:after="300" w:line="370" w:lineRule="exact"/>
    </w:pPr>
    <w:rPr>
      <w:rFonts w:ascii="Arial Narrow" w:eastAsia="Arial Narrow" w:hAnsi="Arial Narrow" w:cs="Arial Narrow"/>
      <w:sz w:val="28"/>
      <w:szCs w:val="28"/>
    </w:rPr>
  </w:style>
  <w:style w:type="character" w:customStyle="1" w:styleId="4">
    <w:name w:val="Основной текст (4)_"/>
    <w:basedOn w:val="a0"/>
    <w:link w:val="40"/>
    <w:rsid w:val="007D5736"/>
    <w:rPr>
      <w:rFonts w:ascii="Arial Narrow" w:eastAsia="Arial Narrow" w:hAnsi="Arial Narrow" w:cs="Arial Narrow"/>
      <w:b/>
      <w:bCs/>
      <w:sz w:val="26"/>
      <w:szCs w:val="26"/>
      <w:shd w:val="clear" w:color="auto" w:fill="FFFFFF"/>
    </w:rPr>
  </w:style>
  <w:style w:type="character" w:customStyle="1" w:styleId="7">
    <w:name w:val="Основной текст (7)_"/>
    <w:basedOn w:val="a0"/>
    <w:link w:val="70"/>
    <w:rsid w:val="007D5736"/>
    <w:rPr>
      <w:rFonts w:ascii="Arial Narrow" w:eastAsia="Arial Narrow" w:hAnsi="Arial Narrow" w:cs="Arial Narrow"/>
      <w:shd w:val="clear" w:color="auto" w:fill="FFFFFF"/>
    </w:rPr>
  </w:style>
  <w:style w:type="character" w:customStyle="1" w:styleId="711pt">
    <w:name w:val="Основной текст (7) + 11 pt;Полужирный"/>
    <w:basedOn w:val="7"/>
    <w:rsid w:val="007D5736"/>
    <w:rPr>
      <w:rFonts w:ascii="Arial Narrow" w:eastAsia="Arial Narrow" w:hAnsi="Arial Narrow" w:cs="Arial Narrow"/>
      <w:b/>
      <w:bCs/>
      <w:color w:val="000000"/>
      <w:spacing w:val="0"/>
      <w:w w:val="100"/>
      <w:position w:val="0"/>
      <w:sz w:val="22"/>
      <w:szCs w:val="22"/>
      <w:shd w:val="clear" w:color="auto" w:fill="FFFFFF"/>
      <w:lang w:val="uk-UA" w:eastAsia="uk-UA" w:bidi="uk-UA"/>
    </w:rPr>
  </w:style>
  <w:style w:type="character" w:customStyle="1" w:styleId="a3">
    <w:name w:val="Подпись к таблице_"/>
    <w:basedOn w:val="a0"/>
    <w:link w:val="a4"/>
    <w:rsid w:val="007D5736"/>
    <w:rPr>
      <w:rFonts w:ascii="Arial Narrow" w:eastAsia="Arial Narrow" w:hAnsi="Arial Narrow" w:cs="Arial Narrow"/>
      <w:shd w:val="clear" w:color="auto" w:fill="FFFFFF"/>
    </w:rPr>
  </w:style>
  <w:style w:type="paragraph" w:customStyle="1" w:styleId="40">
    <w:name w:val="Основной текст (4)"/>
    <w:basedOn w:val="a"/>
    <w:link w:val="4"/>
    <w:rsid w:val="007D5736"/>
    <w:pPr>
      <w:widowControl w:val="0"/>
      <w:shd w:val="clear" w:color="auto" w:fill="FFFFFF"/>
      <w:spacing w:before="540" w:after="720" w:line="370" w:lineRule="exact"/>
      <w:jc w:val="left"/>
    </w:pPr>
    <w:rPr>
      <w:rFonts w:ascii="Arial Narrow" w:eastAsia="Arial Narrow" w:hAnsi="Arial Narrow" w:cs="Arial Narrow"/>
      <w:b/>
      <w:bCs/>
      <w:sz w:val="26"/>
      <w:szCs w:val="26"/>
    </w:rPr>
  </w:style>
  <w:style w:type="paragraph" w:customStyle="1" w:styleId="70">
    <w:name w:val="Основной текст (7)"/>
    <w:basedOn w:val="a"/>
    <w:link w:val="7"/>
    <w:rsid w:val="007D5736"/>
    <w:pPr>
      <w:widowControl w:val="0"/>
      <w:shd w:val="clear" w:color="auto" w:fill="FFFFFF"/>
      <w:spacing w:before="420" w:line="360" w:lineRule="exact"/>
      <w:ind w:hanging="220"/>
      <w:jc w:val="left"/>
    </w:pPr>
    <w:rPr>
      <w:rFonts w:ascii="Arial Narrow" w:eastAsia="Arial Narrow" w:hAnsi="Arial Narrow" w:cs="Arial Narrow"/>
    </w:rPr>
  </w:style>
  <w:style w:type="paragraph" w:customStyle="1" w:styleId="a4">
    <w:name w:val="Подпись к таблице"/>
    <w:basedOn w:val="a"/>
    <w:link w:val="a3"/>
    <w:rsid w:val="007D5736"/>
    <w:pPr>
      <w:widowControl w:val="0"/>
      <w:shd w:val="clear" w:color="auto" w:fill="FFFFFF"/>
      <w:spacing w:before="0" w:line="0" w:lineRule="atLeast"/>
      <w:jc w:val="left"/>
    </w:pPr>
    <w:rPr>
      <w:rFonts w:ascii="Arial Narrow" w:eastAsia="Arial Narrow" w:hAnsi="Arial Narrow" w:cs="Arial Narrow"/>
    </w:rPr>
  </w:style>
  <w:style w:type="paragraph" w:styleId="a5">
    <w:name w:val="header"/>
    <w:basedOn w:val="a"/>
    <w:link w:val="a6"/>
    <w:uiPriority w:val="99"/>
    <w:unhideWhenUsed/>
    <w:rsid w:val="007D5736"/>
    <w:pPr>
      <w:widowControl w:val="0"/>
      <w:tabs>
        <w:tab w:val="center" w:pos="4677"/>
        <w:tab w:val="right" w:pos="9355"/>
      </w:tabs>
      <w:spacing w:before="0" w:line="240" w:lineRule="auto"/>
      <w:jc w:val="left"/>
    </w:pPr>
    <w:rPr>
      <w:rFonts w:ascii="Arial Unicode MS" w:eastAsia="Arial Unicode MS" w:hAnsi="Arial Unicode MS" w:cs="Arial Unicode MS"/>
      <w:color w:val="000000"/>
      <w:sz w:val="24"/>
      <w:szCs w:val="24"/>
      <w:lang w:val="uk-UA" w:eastAsia="uk-UA" w:bidi="uk-UA"/>
    </w:rPr>
  </w:style>
  <w:style w:type="character" w:customStyle="1" w:styleId="a6">
    <w:name w:val="Верхній колонтитул Знак"/>
    <w:basedOn w:val="a0"/>
    <w:link w:val="a5"/>
    <w:uiPriority w:val="99"/>
    <w:rsid w:val="007D5736"/>
    <w:rPr>
      <w:rFonts w:ascii="Arial Unicode MS" w:eastAsia="Arial Unicode MS" w:hAnsi="Arial Unicode MS" w:cs="Arial Unicode MS"/>
      <w:color w:val="000000"/>
      <w:sz w:val="24"/>
      <w:szCs w:val="24"/>
      <w:lang w:val="uk-UA" w:eastAsia="uk-UA" w:bidi="uk-UA"/>
    </w:rPr>
  </w:style>
  <w:style w:type="table" w:styleId="a7">
    <w:name w:val="Table Grid"/>
    <w:basedOn w:val="a1"/>
    <w:uiPriority w:val="59"/>
    <w:rsid w:val="007D5736"/>
    <w:pPr>
      <w:widowControl w:val="0"/>
      <w:spacing w:before="0" w:line="240" w:lineRule="auto"/>
      <w:jc w:val="left"/>
    </w:pPr>
    <w:rPr>
      <w:rFonts w:ascii="Arial Unicode MS" w:eastAsia="Arial Unicode MS" w:hAnsi="Arial Unicode MS" w:cs="Arial Unicode MS"/>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semiHidden/>
    <w:unhideWhenUsed/>
    <w:rsid w:val="007D5736"/>
    <w:pPr>
      <w:tabs>
        <w:tab w:val="center" w:pos="4677"/>
        <w:tab w:val="right" w:pos="9355"/>
      </w:tabs>
      <w:spacing w:before="0" w:line="240" w:lineRule="auto"/>
    </w:pPr>
  </w:style>
  <w:style w:type="character" w:customStyle="1" w:styleId="a9">
    <w:name w:val="Нижній колонтитул Знак"/>
    <w:basedOn w:val="a0"/>
    <w:link w:val="a8"/>
    <w:uiPriority w:val="99"/>
    <w:semiHidden/>
    <w:rsid w:val="007D5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DBCD5-64A6-4D76-B3AB-FED6BA227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6263</Words>
  <Characters>3570</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HryshchukIV</dc:creator>
  <cp:lastModifiedBy>Безсмертна Галина Михайлівна</cp:lastModifiedBy>
  <cp:revision>2</cp:revision>
  <dcterms:created xsi:type="dcterms:W3CDTF">2021-12-09T14:17:00Z</dcterms:created>
  <dcterms:modified xsi:type="dcterms:W3CDTF">2021-12-09T14:17:00Z</dcterms:modified>
</cp:coreProperties>
</file>